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A0A081" w14:textId="7990CB96" w:rsidR="007166CE" w:rsidRDefault="009B09F7" w:rsidP="000B55A0">
      <w:pPr>
        <w:pStyle w:val="berschrift1"/>
        <w:rPr>
          <w:b w:val="0"/>
          <w:bCs w:val="0"/>
          <w:sz w:val="32"/>
          <w:szCs w:val="32"/>
        </w:rPr>
      </w:pPr>
      <w:r>
        <w:rPr>
          <w:b w:val="0"/>
          <w:bCs w:val="0"/>
          <w:noProof/>
          <w:sz w:val="32"/>
          <w:szCs w:val="32"/>
        </w:rPr>
        <w:drawing>
          <wp:inline distT="0" distB="0" distL="0" distR="0" wp14:anchorId="42DF31E7" wp14:editId="3A74BFE5">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163A7CC9" w14:textId="77777777" w:rsidR="007166CE" w:rsidRDefault="007166CE" w:rsidP="007166CE">
      <w:pPr>
        <w:pStyle w:val="berschrift1"/>
      </w:pPr>
      <w:r>
        <w:br w:type="page"/>
      </w:r>
      <w:r>
        <w:lastRenderedPageBreak/>
        <w:t>Vorwort</w:t>
      </w:r>
    </w:p>
    <w:p w14:paraId="5CD1F1AD" w14:textId="77777777" w:rsidR="007E1779" w:rsidRDefault="000700B0" w:rsidP="007166CE">
      <w:r>
        <w:t>2022 – ich fange jetzt (im September 2021) schon an, die Bücher für das nächste Jahr zu überarbeiten. Das bedeutet, dass neue Bücher hinzukommen und bestehende Bücher überarbeitet werden. Und da mittlerweile in der Lesekammer mehr als 1.000 Bücher zum Download stehen, ist das eine Menge Arbeit. Deshalb fange ich so früh wie möglich damit an.</w:t>
      </w:r>
    </w:p>
    <w:p w14:paraId="7D315EB3" w14:textId="77777777" w:rsidR="000700B0" w:rsidRDefault="000700B0" w:rsidP="007166CE">
      <w:r>
        <w:t>An den Büchern, die es schon gibt, ändert sich das Vorwort. Zusätzlich möchte ich Bilder der jeweiligen Autoren hinzufügen, so weit mir diese vorliegen. Und ein neuer Spendenaufruf steht auf der letzten Seite – es geht um die Kirche Jung St. Peter in Straßburg.</w:t>
      </w:r>
      <w:r w:rsidR="00BD71A4">
        <w:t xml:space="preserve"> </w:t>
      </w:r>
      <w:r>
        <w:t>Wer mich kennt, der weiß, dass ich für die Kirche der Reformationszeit in Straßburg eine ganz besondere Vorliebe habe</w:t>
      </w:r>
      <w:r w:rsidR="00BD71A4">
        <w:t xml:space="preserve"> – daher der Spendenaufruf für die Kirche, in der Capito und Fagio wirkten.</w:t>
      </w:r>
      <w:r>
        <w:t>.</w:t>
      </w:r>
    </w:p>
    <w:p w14:paraId="6A0AE599" w14:textId="77777777" w:rsidR="007166CE" w:rsidRDefault="007166CE" w:rsidP="007166CE">
      <w:r>
        <w:t>Euch allen wünsche ich Gottes reichen Segen und dass Ihr für Euch interessante Texte hier findet. Für Anregungen bin ich immer dankbar.</w:t>
      </w:r>
    </w:p>
    <w:p w14:paraId="3F170010" w14:textId="77777777" w:rsidR="007166CE" w:rsidRDefault="007166CE" w:rsidP="007166CE">
      <w:r>
        <w:t>Gruß &amp; Segen,</w:t>
      </w:r>
    </w:p>
    <w:p w14:paraId="706A4BB6" w14:textId="77777777" w:rsidR="007166CE" w:rsidRDefault="007166CE" w:rsidP="007166CE">
      <w:r>
        <w:t>Andreas</w:t>
      </w:r>
    </w:p>
    <w:p w14:paraId="38E78685"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3963E047" w14:textId="77777777" w:rsidR="009079A2" w:rsidRDefault="009079A2" w:rsidP="009079A2">
      <w:pPr>
        <w:pStyle w:val="berschrift1"/>
        <w:rPr>
          <w:sz w:val="48"/>
        </w:rPr>
      </w:pPr>
      <w:proofErr w:type="spellStart"/>
      <w:r>
        <w:t>Hegendorf</w:t>
      </w:r>
      <w:proofErr w:type="spellEnd"/>
      <w:r>
        <w:t>, Christoph - Institutio</w:t>
      </w:r>
    </w:p>
    <w:p w14:paraId="479FE367" w14:textId="77777777" w:rsidR="009079A2" w:rsidRDefault="009079A2" w:rsidP="009079A2">
      <w:pPr>
        <w:pStyle w:val="berschrift2"/>
      </w:pPr>
      <w:r>
        <w:t xml:space="preserve">Die Zehen </w:t>
      </w:r>
      <w:proofErr w:type="spellStart"/>
      <w:r>
        <w:t>gepot</w:t>
      </w:r>
      <w:proofErr w:type="spellEnd"/>
      <w:r>
        <w:t xml:space="preserve"> </w:t>
      </w:r>
      <w:proofErr w:type="spellStart"/>
      <w:r>
        <w:t>auffs</w:t>
      </w:r>
      <w:proofErr w:type="spellEnd"/>
      <w:r>
        <w:t xml:space="preserve"> </w:t>
      </w:r>
      <w:proofErr w:type="spellStart"/>
      <w:r>
        <w:t>kürtzte</w:t>
      </w:r>
      <w:proofErr w:type="spellEnd"/>
      <w:r>
        <w:t xml:space="preserve"> ausgelegt durch </w:t>
      </w:r>
      <w:proofErr w:type="spellStart"/>
      <w:r>
        <w:t>Christophorum</w:t>
      </w:r>
      <w:proofErr w:type="spellEnd"/>
      <w:r>
        <w:t xml:space="preserve"> </w:t>
      </w:r>
      <w:proofErr w:type="spellStart"/>
      <w:r>
        <w:t>Hegendorff</w:t>
      </w:r>
      <w:proofErr w:type="spellEnd"/>
    </w:p>
    <w:p w14:paraId="5BE3B790" w14:textId="77777777" w:rsidR="009079A2" w:rsidRDefault="009079A2" w:rsidP="009079A2">
      <w:pPr>
        <w:pStyle w:val="berschrift3"/>
      </w:pPr>
      <w:r>
        <w:t xml:space="preserve">Die Erste </w:t>
      </w:r>
      <w:proofErr w:type="spellStart"/>
      <w:r>
        <w:t>Taffel</w:t>
      </w:r>
      <w:proofErr w:type="spellEnd"/>
      <w:r>
        <w:t xml:space="preserve"> gehet Gott an.</w:t>
      </w:r>
    </w:p>
    <w:p w14:paraId="4A0604A6" w14:textId="77777777" w:rsidR="009079A2" w:rsidRDefault="009079A2" w:rsidP="009079A2">
      <w:pPr>
        <w:pStyle w:val="StandardWeb"/>
      </w:pPr>
      <w:r>
        <w:rPr>
          <w:rStyle w:val="Fett"/>
        </w:rPr>
        <w:t>I.</w:t>
      </w:r>
      <w:r>
        <w:t xml:space="preserve"> </w:t>
      </w:r>
    </w:p>
    <w:p w14:paraId="63ED3F60" w14:textId="77777777" w:rsidR="009079A2" w:rsidRDefault="009079A2" w:rsidP="009079A2">
      <w:pPr>
        <w:pStyle w:val="StandardWeb"/>
      </w:pPr>
      <w:r>
        <w:rPr>
          <w:rStyle w:val="Fett"/>
        </w:rPr>
        <w:t xml:space="preserve">Du </w:t>
      </w:r>
      <w:proofErr w:type="spellStart"/>
      <w:r>
        <w:rPr>
          <w:rStyle w:val="Fett"/>
        </w:rPr>
        <w:t>solt</w:t>
      </w:r>
      <w:proofErr w:type="spellEnd"/>
      <w:r>
        <w:rPr>
          <w:rStyle w:val="Fett"/>
        </w:rPr>
        <w:t xml:space="preserve"> nicht </w:t>
      </w:r>
      <w:proofErr w:type="spellStart"/>
      <w:r>
        <w:rPr>
          <w:rStyle w:val="Fett"/>
        </w:rPr>
        <w:t>frembde</w:t>
      </w:r>
      <w:proofErr w:type="spellEnd"/>
      <w:r>
        <w:rPr>
          <w:rStyle w:val="Fett"/>
        </w:rPr>
        <w:t xml:space="preserve"> Götter haben für mir.</w:t>
      </w:r>
      <w:r>
        <w:t xml:space="preserve"> </w:t>
      </w:r>
    </w:p>
    <w:p w14:paraId="1FA5355F" w14:textId="77777777" w:rsidR="009079A2" w:rsidRDefault="009079A2" w:rsidP="009079A2">
      <w:pPr>
        <w:pStyle w:val="StandardWeb"/>
      </w:pPr>
      <w:r>
        <w:t xml:space="preserve">Das ist, </w:t>
      </w:r>
      <w:proofErr w:type="spellStart"/>
      <w:r>
        <w:t>vertrawe</w:t>
      </w:r>
      <w:proofErr w:type="spellEnd"/>
      <w:r>
        <w:t xml:space="preserve"> </w:t>
      </w:r>
      <w:proofErr w:type="spellStart"/>
      <w:r>
        <w:t>vnd</w:t>
      </w:r>
      <w:proofErr w:type="spellEnd"/>
      <w:r>
        <w:t xml:space="preserve"> </w:t>
      </w:r>
      <w:proofErr w:type="spellStart"/>
      <w:r>
        <w:t>gleube</w:t>
      </w:r>
      <w:proofErr w:type="spellEnd"/>
      <w:r>
        <w:t xml:space="preserve"> einem Gott, liebe einen </w:t>
      </w:r>
      <w:proofErr w:type="spellStart"/>
      <w:r>
        <w:t>Got</w:t>
      </w:r>
      <w:proofErr w:type="spellEnd"/>
      <w:r>
        <w:t xml:space="preserve">, </w:t>
      </w:r>
      <w:proofErr w:type="spellStart"/>
      <w:r>
        <w:t>vnd</w:t>
      </w:r>
      <w:proofErr w:type="spellEnd"/>
      <w:r>
        <w:t xml:space="preserve"> furchte einen Gott. </w:t>
      </w:r>
    </w:p>
    <w:p w14:paraId="1FFD3BC8" w14:textId="77777777" w:rsidR="009079A2" w:rsidRDefault="009079A2" w:rsidP="009079A2">
      <w:pPr>
        <w:pStyle w:val="StandardWeb"/>
      </w:pPr>
      <w:r>
        <w:rPr>
          <w:rStyle w:val="Fett"/>
        </w:rPr>
        <w:t>II.</w:t>
      </w:r>
      <w:r>
        <w:t xml:space="preserve"> </w:t>
      </w:r>
    </w:p>
    <w:p w14:paraId="50EB18F5" w14:textId="77777777" w:rsidR="009079A2" w:rsidRDefault="009079A2" w:rsidP="009079A2">
      <w:pPr>
        <w:pStyle w:val="StandardWeb"/>
      </w:pPr>
      <w:r>
        <w:rPr>
          <w:rStyle w:val="Fett"/>
        </w:rPr>
        <w:t xml:space="preserve">Du </w:t>
      </w:r>
      <w:proofErr w:type="spellStart"/>
      <w:r>
        <w:rPr>
          <w:rStyle w:val="Fett"/>
        </w:rPr>
        <w:t>solt</w:t>
      </w:r>
      <w:proofErr w:type="spellEnd"/>
      <w:r>
        <w:rPr>
          <w:rStyle w:val="Fett"/>
        </w:rPr>
        <w:t xml:space="preserve"> den </w:t>
      </w:r>
      <w:proofErr w:type="spellStart"/>
      <w:r>
        <w:rPr>
          <w:rStyle w:val="Fett"/>
        </w:rPr>
        <w:t>namen</w:t>
      </w:r>
      <w:proofErr w:type="spellEnd"/>
      <w:r>
        <w:rPr>
          <w:rStyle w:val="Fett"/>
        </w:rPr>
        <w:t xml:space="preserve"> deines Gottes nicht </w:t>
      </w:r>
      <w:proofErr w:type="spellStart"/>
      <w:r>
        <w:rPr>
          <w:rStyle w:val="Fett"/>
        </w:rPr>
        <w:t>vnnütz</w:t>
      </w:r>
      <w:proofErr w:type="spellEnd"/>
      <w:r>
        <w:rPr>
          <w:rStyle w:val="Fett"/>
        </w:rPr>
        <w:t xml:space="preserve"> annehmen.</w:t>
      </w:r>
      <w:r>
        <w:t xml:space="preserve"> </w:t>
      </w:r>
    </w:p>
    <w:p w14:paraId="66295CC6" w14:textId="77777777" w:rsidR="009079A2" w:rsidRDefault="009079A2" w:rsidP="009079A2">
      <w:pPr>
        <w:pStyle w:val="StandardWeb"/>
      </w:pPr>
      <w:r>
        <w:t xml:space="preserve">Das ist, Gottes </w:t>
      </w:r>
      <w:proofErr w:type="spellStart"/>
      <w:r>
        <w:t>namen</w:t>
      </w:r>
      <w:proofErr w:type="spellEnd"/>
      <w:r>
        <w:t xml:space="preserve"> </w:t>
      </w:r>
      <w:proofErr w:type="spellStart"/>
      <w:r>
        <w:t>soltu</w:t>
      </w:r>
      <w:proofErr w:type="spellEnd"/>
      <w:r>
        <w:t xml:space="preserve"> loben </w:t>
      </w:r>
      <w:proofErr w:type="spellStart"/>
      <w:r>
        <w:t>vnd</w:t>
      </w:r>
      <w:proofErr w:type="spellEnd"/>
      <w:r>
        <w:t xml:space="preserve"> preisen, </w:t>
      </w:r>
      <w:proofErr w:type="spellStart"/>
      <w:r>
        <w:t>ym</w:t>
      </w:r>
      <w:proofErr w:type="spellEnd"/>
      <w:r>
        <w:t xml:space="preserve"> glück </w:t>
      </w:r>
      <w:proofErr w:type="spellStart"/>
      <w:r>
        <w:t>vnd</w:t>
      </w:r>
      <w:proofErr w:type="spellEnd"/>
      <w:r>
        <w:t xml:space="preserve"> </w:t>
      </w:r>
      <w:proofErr w:type="spellStart"/>
      <w:r>
        <w:t>vnglück</w:t>
      </w:r>
      <w:proofErr w:type="spellEnd"/>
      <w:r>
        <w:t xml:space="preserve">, es gehe dir </w:t>
      </w:r>
      <w:proofErr w:type="spellStart"/>
      <w:r>
        <w:t>wol</w:t>
      </w:r>
      <w:proofErr w:type="spellEnd"/>
      <w:r>
        <w:t xml:space="preserve"> </w:t>
      </w:r>
      <w:proofErr w:type="spellStart"/>
      <w:r>
        <w:t>odder</w:t>
      </w:r>
      <w:proofErr w:type="spellEnd"/>
      <w:r>
        <w:t xml:space="preserve"> </w:t>
      </w:r>
      <w:proofErr w:type="spellStart"/>
      <w:r>
        <w:t>vbel</w:t>
      </w:r>
      <w:proofErr w:type="spellEnd"/>
      <w:r>
        <w:t xml:space="preserve">, </w:t>
      </w:r>
      <w:proofErr w:type="spellStart"/>
      <w:r>
        <w:t>Bistu</w:t>
      </w:r>
      <w:proofErr w:type="spellEnd"/>
      <w:r>
        <w:t xml:space="preserve"> </w:t>
      </w:r>
      <w:proofErr w:type="spellStart"/>
      <w:r>
        <w:t>yn</w:t>
      </w:r>
      <w:proofErr w:type="spellEnd"/>
      <w:r>
        <w:t xml:space="preserve"> </w:t>
      </w:r>
      <w:proofErr w:type="spellStart"/>
      <w:r>
        <w:t>fehrlickeit</w:t>
      </w:r>
      <w:proofErr w:type="spellEnd"/>
      <w:r>
        <w:t xml:space="preserve">, so hab </w:t>
      </w:r>
      <w:proofErr w:type="spellStart"/>
      <w:r>
        <w:t>zuflucht</w:t>
      </w:r>
      <w:proofErr w:type="spellEnd"/>
      <w:r>
        <w:t xml:space="preserve"> zu dem </w:t>
      </w:r>
      <w:proofErr w:type="spellStart"/>
      <w:r>
        <w:t>namen</w:t>
      </w:r>
      <w:proofErr w:type="spellEnd"/>
      <w:r>
        <w:t xml:space="preserve"> des Herrn, wie die </w:t>
      </w:r>
      <w:proofErr w:type="spellStart"/>
      <w:r>
        <w:t>schiffleute</w:t>
      </w:r>
      <w:proofErr w:type="spellEnd"/>
      <w:r>
        <w:t xml:space="preserve"> </w:t>
      </w:r>
      <w:proofErr w:type="spellStart"/>
      <w:r>
        <w:t>ym</w:t>
      </w:r>
      <w:proofErr w:type="spellEnd"/>
      <w:r>
        <w:t xml:space="preserve"> </w:t>
      </w:r>
      <w:proofErr w:type="spellStart"/>
      <w:r>
        <w:t>vngewitter</w:t>
      </w:r>
      <w:proofErr w:type="spellEnd"/>
      <w:r>
        <w:t xml:space="preserve"> zu dem </w:t>
      </w:r>
      <w:proofErr w:type="spellStart"/>
      <w:r>
        <w:t>ancker</w:t>
      </w:r>
      <w:proofErr w:type="spellEnd"/>
      <w:r>
        <w:t xml:space="preserve">. </w:t>
      </w:r>
    </w:p>
    <w:p w14:paraId="5BD8F5BD" w14:textId="77777777" w:rsidR="009079A2" w:rsidRDefault="009079A2" w:rsidP="009079A2">
      <w:pPr>
        <w:pStyle w:val="StandardWeb"/>
      </w:pPr>
      <w:r>
        <w:rPr>
          <w:rStyle w:val="Fett"/>
        </w:rPr>
        <w:t>III.</w:t>
      </w:r>
      <w:r>
        <w:t xml:space="preserve"> </w:t>
      </w:r>
    </w:p>
    <w:p w14:paraId="2D583D63" w14:textId="77777777" w:rsidR="009079A2" w:rsidRDefault="009079A2" w:rsidP="009079A2">
      <w:pPr>
        <w:pStyle w:val="StandardWeb"/>
      </w:pPr>
      <w:r>
        <w:rPr>
          <w:rStyle w:val="Fett"/>
        </w:rPr>
        <w:t xml:space="preserve">Du </w:t>
      </w:r>
      <w:proofErr w:type="spellStart"/>
      <w:r>
        <w:rPr>
          <w:rStyle w:val="Fett"/>
        </w:rPr>
        <w:t>solt</w:t>
      </w:r>
      <w:proofErr w:type="spellEnd"/>
      <w:r>
        <w:rPr>
          <w:rStyle w:val="Fett"/>
        </w:rPr>
        <w:t xml:space="preserve"> den </w:t>
      </w:r>
      <w:proofErr w:type="spellStart"/>
      <w:r>
        <w:rPr>
          <w:rStyle w:val="Fett"/>
        </w:rPr>
        <w:t>feyertag</w:t>
      </w:r>
      <w:proofErr w:type="spellEnd"/>
      <w:r>
        <w:rPr>
          <w:rStyle w:val="Fett"/>
        </w:rPr>
        <w:t xml:space="preserve"> heiligen.</w:t>
      </w:r>
      <w:r>
        <w:t xml:space="preserve"> </w:t>
      </w:r>
    </w:p>
    <w:p w14:paraId="2D37BDC2" w14:textId="77777777" w:rsidR="009079A2" w:rsidRDefault="009079A2" w:rsidP="009079A2">
      <w:pPr>
        <w:pStyle w:val="StandardWeb"/>
      </w:pPr>
      <w:r>
        <w:t xml:space="preserve">Das ist, las Gott </w:t>
      </w:r>
      <w:proofErr w:type="spellStart"/>
      <w:r>
        <w:t>yn</w:t>
      </w:r>
      <w:proofErr w:type="spellEnd"/>
      <w:r>
        <w:t xml:space="preserve"> dir </w:t>
      </w:r>
      <w:proofErr w:type="spellStart"/>
      <w:r>
        <w:t>wircken</w:t>
      </w:r>
      <w:proofErr w:type="spellEnd"/>
      <w:r>
        <w:t xml:space="preserve">. </w:t>
      </w:r>
    </w:p>
    <w:p w14:paraId="4E777732" w14:textId="77777777" w:rsidR="009079A2" w:rsidRDefault="009079A2" w:rsidP="009079A2">
      <w:pPr>
        <w:pStyle w:val="berschrift3"/>
      </w:pPr>
      <w:r>
        <w:t xml:space="preserve">Die Andere </w:t>
      </w:r>
      <w:proofErr w:type="spellStart"/>
      <w:r>
        <w:t>Taffel</w:t>
      </w:r>
      <w:proofErr w:type="spellEnd"/>
      <w:r>
        <w:t xml:space="preserve"> </w:t>
      </w:r>
      <w:proofErr w:type="spellStart"/>
      <w:r>
        <w:t>leret</w:t>
      </w:r>
      <w:proofErr w:type="spellEnd"/>
      <w:r>
        <w:t xml:space="preserve"> uns, was wir dem </w:t>
      </w:r>
      <w:proofErr w:type="spellStart"/>
      <w:r>
        <w:t>nehisten</w:t>
      </w:r>
      <w:proofErr w:type="spellEnd"/>
      <w:r>
        <w:t xml:space="preserve"> </w:t>
      </w:r>
      <w:proofErr w:type="spellStart"/>
      <w:r>
        <w:t>schüldig</w:t>
      </w:r>
      <w:proofErr w:type="spellEnd"/>
      <w:r>
        <w:t xml:space="preserve"> sind.</w:t>
      </w:r>
    </w:p>
    <w:p w14:paraId="58248A16" w14:textId="77777777" w:rsidR="009079A2" w:rsidRDefault="009079A2" w:rsidP="009079A2">
      <w:pPr>
        <w:pStyle w:val="StandardWeb"/>
      </w:pPr>
      <w:proofErr w:type="spellStart"/>
      <w:r>
        <w:rPr>
          <w:rStyle w:val="Fett"/>
        </w:rPr>
        <w:t>IIII</w:t>
      </w:r>
      <w:proofErr w:type="spellEnd"/>
      <w:r>
        <w:rPr>
          <w:rStyle w:val="Fett"/>
        </w:rPr>
        <w:t>.</w:t>
      </w:r>
      <w:r>
        <w:t xml:space="preserve"> </w:t>
      </w:r>
    </w:p>
    <w:p w14:paraId="0CD24E6E" w14:textId="77777777" w:rsidR="009079A2" w:rsidRDefault="009079A2" w:rsidP="009079A2">
      <w:pPr>
        <w:pStyle w:val="StandardWeb"/>
      </w:pPr>
      <w:r>
        <w:rPr>
          <w:rStyle w:val="Fett"/>
        </w:rPr>
        <w:t xml:space="preserve">Du </w:t>
      </w:r>
      <w:proofErr w:type="spellStart"/>
      <w:r>
        <w:rPr>
          <w:rStyle w:val="Fett"/>
        </w:rPr>
        <w:t>solt</w:t>
      </w:r>
      <w:proofErr w:type="spellEnd"/>
      <w:r>
        <w:rPr>
          <w:rStyle w:val="Fett"/>
        </w:rPr>
        <w:t xml:space="preserve"> deinen Vater </w:t>
      </w:r>
      <w:proofErr w:type="spellStart"/>
      <w:r>
        <w:rPr>
          <w:rStyle w:val="Fett"/>
        </w:rPr>
        <w:t>vnd</w:t>
      </w:r>
      <w:proofErr w:type="spellEnd"/>
      <w:r>
        <w:rPr>
          <w:rStyle w:val="Fett"/>
        </w:rPr>
        <w:t xml:space="preserve"> deine </w:t>
      </w:r>
      <w:proofErr w:type="spellStart"/>
      <w:r>
        <w:rPr>
          <w:rStyle w:val="Fett"/>
        </w:rPr>
        <w:t>mutter</w:t>
      </w:r>
      <w:proofErr w:type="spellEnd"/>
      <w:r>
        <w:rPr>
          <w:rStyle w:val="Fett"/>
        </w:rPr>
        <w:t xml:space="preserve"> ehren. </w:t>
      </w:r>
    </w:p>
    <w:p w14:paraId="7B177CAB" w14:textId="77777777" w:rsidR="009079A2" w:rsidRDefault="009079A2" w:rsidP="009079A2">
      <w:pPr>
        <w:pStyle w:val="StandardWeb"/>
      </w:pPr>
      <w:r>
        <w:t xml:space="preserve">Das ist, gehorche deinen </w:t>
      </w:r>
      <w:proofErr w:type="spellStart"/>
      <w:r>
        <w:t>eltern</w:t>
      </w:r>
      <w:proofErr w:type="spellEnd"/>
      <w:r>
        <w:t xml:space="preserve">, deiner </w:t>
      </w:r>
      <w:proofErr w:type="spellStart"/>
      <w:r>
        <w:t>öberkeit</w:t>
      </w:r>
      <w:proofErr w:type="spellEnd"/>
      <w:r>
        <w:t xml:space="preserve">, </w:t>
      </w:r>
      <w:proofErr w:type="spellStart"/>
      <w:r>
        <w:t>vnd</w:t>
      </w:r>
      <w:proofErr w:type="spellEnd"/>
      <w:r>
        <w:t xml:space="preserve"> denen, die dir </w:t>
      </w:r>
      <w:proofErr w:type="spellStart"/>
      <w:r>
        <w:t>furstehen</w:t>
      </w:r>
      <w:proofErr w:type="spellEnd"/>
      <w:r>
        <w:t xml:space="preserve"> sollen, ehre </w:t>
      </w:r>
      <w:proofErr w:type="spellStart"/>
      <w:r>
        <w:t>vnd</w:t>
      </w:r>
      <w:proofErr w:type="spellEnd"/>
      <w:r>
        <w:t xml:space="preserve"> fürchte dieselbigen mit aller </w:t>
      </w:r>
      <w:proofErr w:type="spellStart"/>
      <w:r>
        <w:t>ehrerbietung</w:t>
      </w:r>
      <w:proofErr w:type="spellEnd"/>
      <w:r>
        <w:t xml:space="preserve">, Wo du </w:t>
      </w:r>
      <w:proofErr w:type="spellStart"/>
      <w:r>
        <w:t>sihest</w:t>
      </w:r>
      <w:proofErr w:type="spellEnd"/>
      <w:r>
        <w:t xml:space="preserve">, das deine </w:t>
      </w:r>
      <w:proofErr w:type="spellStart"/>
      <w:r>
        <w:t>eltern</w:t>
      </w:r>
      <w:proofErr w:type="spellEnd"/>
      <w:r>
        <w:t xml:space="preserve"> not leiden, </w:t>
      </w:r>
      <w:proofErr w:type="spellStart"/>
      <w:r>
        <w:t>hilff</w:t>
      </w:r>
      <w:proofErr w:type="spellEnd"/>
      <w:r>
        <w:t xml:space="preserve"> </w:t>
      </w:r>
      <w:proofErr w:type="spellStart"/>
      <w:r>
        <w:t>yhn</w:t>
      </w:r>
      <w:proofErr w:type="spellEnd"/>
      <w:r>
        <w:t xml:space="preserve"> mit essen </w:t>
      </w:r>
      <w:proofErr w:type="spellStart"/>
      <w:r>
        <w:t>vnd</w:t>
      </w:r>
      <w:proofErr w:type="spellEnd"/>
      <w:r>
        <w:t xml:space="preserve"> </w:t>
      </w:r>
      <w:proofErr w:type="spellStart"/>
      <w:r>
        <w:t>trincken</w:t>
      </w:r>
      <w:proofErr w:type="spellEnd"/>
      <w:r>
        <w:t xml:space="preserve"> </w:t>
      </w:r>
      <w:proofErr w:type="spellStart"/>
      <w:r>
        <w:t>vnd</w:t>
      </w:r>
      <w:proofErr w:type="spellEnd"/>
      <w:r>
        <w:t xml:space="preserve"> mit aller </w:t>
      </w:r>
      <w:proofErr w:type="spellStart"/>
      <w:r>
        <w:t>notdurfft</w:t>
      </w:r>
      <w:proofErr w:type="spellEnd"/>
      <w:r>
        <w:t xml:space="preserve">. </w:t>
      </w:r>
    </w:p>
    <w:p w14:paraId="4F169A7D" w14:textId="77777777" w:rsidR="009079A2" w:rsidRDefault="009079A2" w:rsidP="009079A2">
      <w:pPr>
        <w:pStyle w:val="StandardWeb"/>
      </w:pPr>
      <w:r>
        <w:rPr>
          <w:rStyle w:val="Fett"/>
        </w:rPr>
        <w:t>V.</w:t>
      </w:r>
      <w:r>
        <w:t xml:space="preserve"> </w:t>
      </w:r>
    </w:p>
    <w:p w14:paraId="31319CAE" w14:textId="77777777" w:rsidR="009079A2" w:rsidRDefault="009079A2" w:rsidP="009079A2">
      <w:pPr>
        <w:pStyle w:val="StandardWeb"/>
      </w:pPr>
      <w:r>
        <w:rPr>
          <w:rStyle w:val="Fett"/>
        </w:rPr>
        <w:t xml:space="preserve">Du </w:t>
      </w:r>
      <w:proofErr w:type="spellStart"/>
      <w:r>
        <w:rPr>
          <w:rStyle w:val="Fett"/>
        </w:rPr>
        <w:t>solt</w:t>
      </w:r>
      <w:proofErr w:type="spellEnd"/>
      <w:r>
        <w:rPr>
          <w:rStyle w:val="Fett"/>
        </w:rPr>
        <w:t xml:space="preserve"> nicht tödten.</w:t>
      </w:r>
      <w:r>
        <w:t xml:space="preserve"> </w:t>
      </w:r>
    </w:p>
    <w:p w14:paraId="57548EEF" w14:textId="77777777" w:rsidR="009079A2" w:rsidRDefault="009079A2" w:rsidP="009079A2">
      <w:pPr>
        <w:pStyle w:val="StandardWeb"/>
      </w:pPr>
      <w:r>
        <w:t xml:space="preserve">Das ist, Sey nicht </w:t>
      </w:r>
      <w:proofErr w:type="spellStart"/>
      <w:r>
        <w:t>zweyzüngig</w:t>
      </w:r>
      <w:proofErr w:type="spellEnd"/>
      <w:r>
        <w:t xml:space="preserve">, stelle dich nicht mit der </w:t>
      </w:r>
      <w:proofErr w:type="spellStart"/>
      <w:r>
        <w:t>zungen</w:t>
      </w:r>
      <w:proofErr w:type="spellEnd"/>
      <w:r>
        <w:t xml:space="preserve"> als ein freund, und hab ein </w:t>
      </w:r>
      <w:proofErr w:type="spellStart"/>
      <w:r>
        <w:t>heymlichen</w:t>
      </w:r>
      <w:proofErr w:type="spellEnd"/>
      <w:r>
        <w:t xml:space="preserve"> hass </w:t>
      </w:r>
      <w:proofErr w:type="spellStart"/>
      <w:r>
        <w:t>ym</w:t>
      </w:r>
      <w:proofErr w:type="spellEnd"/>
      <w:r>
        <w:t xml:space="preserve"> </w:t>
      </w:r>
      <w:proofErr w:type="spellStart"/>
      <w:r>
        <w:t>hertzen</w:t>
      </w:r>
      <w:proofErr w:type="spellEnd"/>
      <w:r>
        <w:t xml:space="preserve">. </w:t>
      </w:r>
      <w:proofErr w:type="spellStart"/>
      <w:r>
        <w:t>Liebestu</w:t>
      </w:r>
      <w:proofErr w:type="spellEnd"/>
      <w:r>
        <w:t xml:space="preserve"> einen, so liebe </w:t>
      </w:r>
      <w:proofErr w:type="spellStart"/>
      <w:r>
        <w:t>yhn</w:t>
      </w:r>
      <w:proofErr w:type="spellEnd"/>
      <w:r>
        <w:t xml:space="preserve"> aus </w:t>
      </w:r>
      <w:proofErr w:type="spellStart"/>
      <w:r>
        <w:t>hertzen</w:t>
      </w:r>
      <w:proofErr w:type="spellEnd"/>
      <w:r>
        <w:t xml:space="preserve">. Bis nicht </w:t>
      </w:r>
      <w:proofErr w:type="spellStart"/>
      <w:r>
        <w:t>neydisch</w:t>
      </w:r>
      <w:proofErr w:type="spellEnd"/>
      <w:r>
        <w:t xml:space="preserve"> gegen </w:t>
      </w:r>
      <w:proofErr w:type="spellStart"/>
      <w:r>
        <w:t>deynem</w:t>
      </w:r>
      <w:proofErr w:type="spellEnd"/>
      <w:r>
        <w:t xml:space="preserve"> </w:t>
      </w:r>
      <w:proofErr w:type="spellStart"/>
      <w:r>
        <w:t>nehisten</w:t>
      </w:r>
      <w:proofErr w:type="spellEnd"/>
      <w:r>
        <w:t xml:space="preserve">, wo du </w:t>
      </w:r>
      <w:proofErr w:type="spellStart"/>
      <w:r>
        <w:t>sihest</w:t>
      </w:r>
      <w:proofErr w:type="spellEnd"/>
      <w:r>
        <w:t xml:space="preserve">, das ey </w:t>
      </w:r>
      <w:proofErr w:type="spellStart"/>
      <w:r>
        <w:t>yhm</w:t>
      </w:r>
      <w:proofErr w:type="spellEnd"/>
      <w:r>
        <w:t xml:space="preserve"> </w:t>
      </w:r>
      <w:proofErr w:type="spellStart"/>
      <w:r>
        <w:t>wol</w:t>
      </w:r>
      <w:proofErr w:type="spellEnd"/>
      <w:r>
        <w:t xml:space="preserve"> gehet. </w:t>
      </w:r>
      <w:proofErr w:type="spellStart"/>
      <w:r>
        <w:t>Beschmitze</w:t>
      </w:r>
      <w:proofErr w:type="spellEnd"/>
      <w:r>
        <w:t xml:space="preserve"> nicht deines </w:t>
      </w:r>
      <w:proofErr w:type="spellStart"/>
      <w:r>
        <w:t>nehisten</w:t>
      </w:r>
      <w:proofErr w:type="spellEnd"/>
      <w:r>
        <w:t xml:space="preserve"> gut </w:t>
      </w:r>
      <w:proofErr w:type="spellStart"/>
      <w:r>
        <w:t>gerücht</w:t>
      </w:r>
      <w:proofErr w:type="spellEnd"/>
      <w:r>
        <w:t xml:space="preserve">. Rede nicht </w:t>
      </w:r>
      <w:proofErr w:type="spellStart"/>
      <w:r>
        <w:t>vbel</w:t>
      </w:r>
      <w:proofErr w:type="spellEnd"/>
      <w:r>
        <w:t xml:space="preserve"> von dem, der nicht gegenwertig ist, </w:t>
      </w:r>
      <w:proofErr w:type="spellStart"/>
      <w:r>
        <w:t>Vbe</w:t>
      </w:r>
      <w:proofErr w:type="spellEnd"/>
      <w:r>
        <w:t xml:space="preserve"> keinen </w:t>
      </w:r>
      <w:proofErr w:type="spellStart"/>
      <w:r>
        <w:t>zorn</w:t>
      </w:r>
      <w:proofErr w:type="spellEnd"/>
      <w:r>
        <w:t xml:space="preserve"> </w:t>
      </w:r>
      <w:proofErr w:type="spellStart"/>
      <w:r>
        <w:t>odder</w:t>
      </w:r>
      <w:proofErr w:type="spellEnd"/>
      <w:r>
        <w:t xml:space="preserve"> </w:t>
      </w:r>
      <w:proofErr w:type="spellStart"/>
      <w:r>
        <w:t>heymlichen</w:t>
      </w:r>
      <w:proofErr w:type="spellEnd"/>
      <w:r>
        <w:t xml:space="preserve"> hass gegen </w:t>
      </w:r>
      <w:proofErr w:type="spellStart"/>
      <w:r>
        <w:t>yhm</w:t>
      </w:r>
      <w:proofErr w:type="spellEnd"/>
      <w:r>
        <w:t xml:space="preserve">. </w:t>
      </w:r>
    </w:p>
    <w:p w14:paraId="61FC4ADA" w14:textId="77777777" w:rsidR="009079A2" w:rsidRDefault="009079A2" w:rsidP="009079A2">
      <w:pPr>
        <w:pStyle w:val="StandardWeb"/>
      </w:pPr>
      <w:r>
        <w:rPr>
          <w:rStyle w:val="Fett"/>
        </w:rPr>
        <w:t>VI.</w:t>
      </w:r>
      <w:r>
        <w:t xml:space="preserve"> </w:t>
      </w:r>
    </w:p>
    <w:p w14:paraId="26D079D8" w14:textId="77777777" w:rsidR="009079A2" w:rsidRDefault="009079A2" w:rsidP="009079A2">
      <w:pPr>
        <w:pStyle w:val="StandardWeb"/>
      </w:pPr>
      <w:r>
        <w:rPr>
          <w:rStyle w:val="Fett"/>
        </w:rPr>
        <w:t xml:space="preserve">Du </w:t>
      </w:r>
      <w:proofErr w:type="spellStart"/>
      <w:r>
        <w:rPr>
          <w:rStyle w:val="Fett"/>
        </w:rPr>
        <w:t>solt</w:t>
      </w:r>
      <w:proofErr w:type="spellEnd"/>
      <w:r>
        <w:rPr>
          <w:rStyle w:val="Fett"/>
        </w:rPr>
        <w:t xml:space="preserve"> nicht ehebrechen.</w:t>
      </w:r>
      <w:r>
        <w:t xml:space="preserve"> </w:t>
      </w:r>
    </w:p>
    <w:p w14:paraId="26DF157C" w14:textId="77777777" w:rsidR="009079A2" w:rsidRDefault="009079A2" w:rsidP="009079A2">
      <w:pPr>
        <w:pStyle w:val="StandardWeb"/>
      </w:pPr>
      <w:r>
        <w:t xml:space="preserve">Das ist, </w:t>
      </w:r>
      <w:proofErr w:type="spellStart"/>
      <w:r>
        <w:t>Stewer</w:t>
      </w:r>
      <w:proofErr w:type="spellEnd"/>
      <w:r>
        <w:t xml:space="preserve"> deinen </w:t>
      </w:r>
      <w:proofErr w:type="spellStart"/>
      <w:r>
        <w:t>hürischen</w:t>
      </w:r>
      <w:proofErr w:type="spellEnd"/>
      <w:r>
        <w:t xml:space="preserve"> </w:t>
      </w:r>
      <w:proofErr w:type="spellStart"/>
      <w:r>
        <w:t>vnzüchtigen</w:t>
      </w:r>
      <w:proofErr w:type="spellEnd"/>
      <w:r>
        <w:t xml:space="preserve"> </w:t>
      </w:r>
      <w:proofErr w:type="spellStart"/>
      <w:r>
        <w:t>augen</w:t>
      </w:r>
      <w:proofErr w:type="spellEnd"/>
      <w:r>
        <w:t xml:space="preserve">, enthalt dich </w:t>
      </w:r>
      <w:proofErr w:type="spellStart"/>
      <w:r>
        <w:t>vppischer</w:t>
      </w:r>
      <w:proofErr w:type="spellEnd"/>
      <w:r>
        <w:t xml:space="preserve"> schnöder </w:t>
      </w:r>
      <w:proofErr w:type="spellStart"/>
      <w:r>
        <w:t>wort</w:t>
      </w:r>
      <w:proofErr w:type="spellEnd"/>
      <w:r>
        <w:t xml:space="preserve">, </w:t>
      </w:r>
      <w:proofErr w:type="spellStart"/>
      <w:r>
        <w:t>Reytze</w:t>
      </w:r>
      <w:proofErr w:type="spellEnd"/>
      <w:r>
        <w:t xml:space="preserve"> nicht mit </w:t>
      </w:r>
      <w:proofErr w:type="spellStart"/>
      <w:r>
        <w:t>eim</w:t>
      </w:r>
      <w:proofErr w:type="spellEnd"/>
      <w:r>
        <w:t xml:space="preserve"> </w:t>
      </w:r>
      <w:proofErr w:type="spellStart"/>
      <w:r>
        <w:t>vnzüchtigen</w:t>
      </w:r>
      <w:proofErr w:type="spellEnd"/>
      <w:r>
        <w:t xml:space="preserve"> </w:t>
      </w:r>
      <w:proofErr w:type="spellStart"/>
      <w:r>
        <w:t>geberde</w:t>
      </w:r>
      <w:proofErr w:type="spellEnd"/>
      <w:r>
        <w:t xml:space="preserve"> </w:t>
      </w:r>
      <w:proofErr w:type="spellStart"/>
      <w:r>
        <w:t>frawen</w:t>
      </w:r>
      <w:proofErr w:type="spellEnd"/>
      <w:r>
        <w:t xml:space="preserve"> </w:t>
      </w:r>
      <w:proofErr w:type="spellStart"/>
      <w:r>
        <w:t>vnd</w:t>
      </w:r>
      <w:proofErr w:type="spellEnd"/>
      <w:r>
        <w:t xml:space="preserve"> </w:t>
      </w:r>
      <w:proofErr w:type="spellStart"/>
      <w:r>
        <w:t>megde</w:t>
      </w:r>
      <w:proofErr w:type="spellEnd"/>
      <w:r>
        <w:t xml:space="preserve"> zu </w:t>
      </w:r>
      <w:proofErr w:type="spellStart"/>
      <w:r>
        <w:t>vnkeuscher</w:t>
      </w:r>
      <w:proofErr w:type="spellEnd"/>
      <w:r>
        <w:t xml:space="preserve"> liebe, Bis nicht </w:t>
      </w:r>
      <w:proofErr w:type="spellStart"/>
      <w:r>
        <w:t>vol</w:t>
      </w:r>
      <w:proofErr w:type="spellEnd"/>
      <w:r>
        <w:t xml:space="preserve"> </w:t>
      </w:r>
      <w:proofErr w:type="spellStart"/>
      <w:r>
        <w:t>vnreyner</w:t>
      </w:r>
      <w:proofErr w:type="spellEnd"/>
      <w:r>
        <w:t xml:space="preserve"> </w:t>
      </w:r>
      <w:proofErr w:type="spellStart"/>
      <w:r>
        <w:t>schendlicher</w:t>
      </w:r>
      <w:proofErr w:type="spellEnd"/>
      <w:r>
        <w:t xml:space="preserve"> </w:t>
      </w:r>
      <w:proofErr w:type="spellStart"/>
      <w:r>
        <w:t>gedancken</w:t>
      </w:r>
      <w:proofErr w:type="spellEnd"/>
      <w:r>
        <w:t xml:space="preserve">. </w:t>
      </w:r>
    </w:p>
    <w:p w14:paraId="5747EA7F" w14:textId="77777777" w:rsidR="009079A2" w:rsidRDefault="009079A2" w:rsidP="009079A2">
      <w:pPr>
        <w:pStyle w:val="StandardWeb"/>
      </w:pPr>
      <w:r>
        <w:rPr>
          <w:rStyle w:val="Fett"/>
        </w:rPr>
        <w:t>VII.</w:t>
      </w:r>
      <w:r>
        <w:t xml:space="preserve"> </w:t>
      </w:r>
    </w:p>
    <w:p w14:paraId="7CFBE9AB" w14:textId="77777777" w:rsidR="009079A2" w:rsidRDefault="009079A2" w:rsidP="009079A2">
      <w:pPr>
        <w:pStyle w:val="StandardWeb"/>
      </w:pPr>
      <w:r>
        <w:rPr>
          <w:rStyle w:val="Fett"/>
        </w:rPr>
        <w:t xml:space="preserve">Du </w:t>
      </w:r>
      <w:proofErr w:type="spellStart"/>
      <w:r>
        <w:rPr>
          <w:rStyle w:val="Fett"/>
        </w:rPr>
        <w:t>solt</w:t>
      </w:r>
      <w:proofErr w:type="spellEnd"/>
      <w:r>
        <w:rPr>
          <w:rStyle w:val="Fett"/>
        </w:rPr>
        <w:t xml:space="preserve"> nicht </w:t>
      </w:r>
      <w:proofErr w:type="spellStart"/>
      <w:r>
        <w:rPr>
          <w:rStyle w:val="Fett"/>
        </w:rPr>
        <w:t>steelen</w:t>
      </w:r>
      <w:proofErr w:type="spellEnd"/>
      <w:r>
        <w:rPr>
          <w:rStyle w:val="Fett"/>
        </w:rPr>
        <w:t>.</w:t>
      </w:r>
      <w:r>
        <w:t xml:space="preserve"> </w:t>
      </w:r>
    </w:p>
    <w:p w14:paraId="674035A9" w14:textId="77777777" w:rsidR="009079A2" w:rsidRDefault="009079A2" w:rsidP="009079A2">
      <w:pPr>
        <w:pStyle w:val="StandardWeb"/>
      </w:pPr>
      <w:r>
        <w:t xml:space="preserve">Das ist, </w:t>
      </w:r>
      <w:proofErr w:type="spellStart"/>
      <w:r>
        <w:t>Hilff</w:t>
      </w:r>
      <w:proofErr w:type="spellEnd"/>
      <w:r>
        <w:t xml:space="preserve"> deinem </w:t>
      </w:r>
      <w:proofErr w:type="spellStart"/>
      <w:r>
        <w:t>nehisten</w:t>
      </w:r>
      <w:proofErr w:type="spellEnd"/>
      <w:r>
        <w:t xml:space="preserve"> mit </w:t>
      </w:r>
      <w:proofErr w:type="spellStart"/>
      <w:r>
        <w:t>gelde</w:t>
      </w:r>
      <w:proofErr w:type="spellEnd"/>
      <w:r>
        <w:t xml:space="preserve"> </w:t>
      </w:r>
      <w:proofErr w:type="spellStart"/>
      <w:r>
        <w:t>vnd</w:t>
      </w:r>
      <w:proofErr w:type="spellEnd"/>
      <w:r>
        <w:t xml:space="preserve"> gut, mit </w:t>
      </w:r>
      <w:proofErr w:type="spellStart"/>
      <w:r>
        <w:t>radt</w:t>
      </w:r>
      <w:proofErr w:type="spellEnd"/>
      <w:r>
        <w:t xml:space="preserve"> </w:t>
      </w:r>
      <w:proofErr w:type="spellStart"/>
      <w:r>
        <w:t>vnd</w:t>
      </w:r>
      <w:proofErr w:type="spellEnd"/>
      <w:r>
        <w:t xml:space="preserve"> </w:t>
      </w:r>
      <w:proofErr w:type="spellStart"/>
      <w:r>
        <w:t>vnterweisung</w:t>
      </w:r>
      <w:proofErr w:type="spellEnd"/>
      <w:r>
        <w:t xml:space="preserve">, </w:t>
      </w:r>
      <w:proofErr w:type="spellStart"/>
      <w:r>
        <w:t>Vnd</w:t>
      </w:r>
      <w:proofErr w:type="spellEnd"/>
      <w:r>
        <w:t xml:space="preserve">, das ichs </w:t>
      </w:r>
      <w:proofErr w:type="spellStart"/>
      <w:r>
        <w:t>kurtz</w:t>
      </w:r>
      <w:proofErr w:type="spellEnd"/>
      <w:r>
        <w:t xml:space="preserve"> sage, mit allem, das du hast, </w:t>
      </w:r>
      <w:proofErr w:type="spellStart"/>
      <w:r>
        <w:t>vnd</w:t>
      </w:r>
      <w:proofErr w:type="spellEnd"/>
      <w:r>
        <w:t xml:space="preserve"> er </w:t>
      </w:r>
      <w:proofErr w:type="spellStart"/>
      <w:r>
        <w:t>bedarff</w:t>
      </w:r>
      <w:proofErr w:type="spellEnd"/>
      <w:r>
        <w:t xml:space="preserve">, es sey, was es wölle. Gib </w:t>
      </w:r>
      <w:proofErr w:type="spellStart"/>
      <w:r>
        <w:t>yedermann</w:t>
      </w:r>
      <w:proofErr w:type="spellEnd"/>
      <w:r>
        <w:t xml:space="preserve">, der von dir borgen </w:t>
      </w:r>
      <w:proofErr w:type="spellStart"/>
      <w:r>
        <w:t>wil</w:t>
      </w:r>
      <w:proofErr w:type="spellEnd"/>
      <w:r>
        <w:t xml:space="preserve">, auch on alles hoffen, das du dein </w:t>
      </w:r>
      <w:proofErr w:type="spellStart"/>
      <w:r>
        <w:t>verlihen</w:t>
      </w:r>
      <w:proofErr w:type="spellEnd"/>
      <w:r>
        <w:t xml:space="preserve"> gelt </w:t>
      </w:r>
      <w:proofErr w:type="spellStart"/>
      <w:r>
        <w:t>widder</w:t>
      </w:r>
      <w:proofErr w:type="spellEnd"/>
      <w:r>
        <w:t xml:space="preserve"> </w:t>
      </w:r>
      <w:proofErr w:type="spellStart"/>
      <w:r>
        <w:t>vberkomest</w:t>
      </w:r>
      <w:proofErr w:type="spellEnd"/>
      <w:r>
        <w:t xml:space="preserve">. </w:t>
      </w:r>
    </w:p>
    <w:p w14:paraId="25578E01" w14:textId="77777777" w:rsidR="009079A2" w:rsidRDefault="009079A2" w:rsidP="009079A2">
      <w:pPr>
        <w:pStyle w:val="StandardWeb"/>
      </w:pPr>
      <w:r>
        <w:rPr>
          <w:rStyle w:val="Fett"/>
        </w:rPr>
        <w:t>VIII.</w:t>
      </w:r>
      <w:r>
        <w:t xml:space="preserve"> </w:t>
      </w:r>
    </w:p>
    <w:p w14:paraId="2AEF8EA3" w14:textId="77777777" w:rsidR="009079A2" w:rsidRDefault="009079A2" w:rsidP="009079A2">
      <w:pPr>
        <w:pStyle w:val="StandardWeb"/>
      </w:pPr>
      <w:r>
        <w:rPr>
          <w:rStyle w:val="Fett"/>
        </w:rPr>
        <w:t xml:space="preserve">Du </w:t>
      </w:r>
      <w:proofErr w:type="spellStart"/>
      <w:r>
        <w:rPr>
          <w:rStyle w:val="Fett"/>
        </w:rPr>
        <w:t>solt</w:t>
      </w:r>
      <w:proofErr w:type="spellEnd"/>
      <w:r>
        <w:rPr>
          <w:rStyle w:val="Fett"/>
        </w:rPr>
        <w:t xml:space="preserve"> nicht falsch </w:t>
      </w:r>
      <w:proofErr w:type="spellStart"/>
      <w:r>
        <w:rPr>
          <w:rStyle w:val="Fett"/>
        </w:rPr>
        <w:t>gezeugnis</w:t>
      </w:r>
      <w:proofErr w:type="spellEnd"/>
      <w:r>
        <w:rPr>
          <w:rStyle w:val="Fett"/>
        </w:rPr>
        <w:t xml:space="preserve"> reden wider deinen </w:t>
      </w:r>
      <w:proofErr w:type="spellStart"/>
      <w:r>
        <w:rPr>
          <w:rStyle w:val="Fett"/>
        </w:rPr>
        <w:t>nehisten</w:t>
      </w:r>
      <w:proofErr w:type="spellEnd"/>
      <w:r>
        <w:rPr>
          <w:rStyle w:val="Fett"/>
        </w:rPr>
        <w:t>.</w:t>
      </w:r>
      <w:r>
        <w:t xml:space="preserve"> </w:t>
      </w:r>
    </w:p>
    <w:p w14:paraId="433FC7A0" w14:textId="77777777" w:rsidR="009079A2" w:rsidRDefault="009079A2" w:rsidP="009079A2">
      <w:pPr>
        <w:pStyle w:val="StandardWeb"/>
      </w:pPr>
      <w:r>
        <w:t xml:space="preserve">Das ist, Du </w:t>
      </w:r>
      <w:proofErr w:type="spellStart"/>
      <w:r>
        <w:t>solt</w:t>
      </w:r>
      <w:proofErr w:type="spellEnd"/>
      <w:r>
        <w:t xml:space="preserve"> nicht ein </w:t>
      </w:r>
      <w:proofErr w:type="spellStart"/>
      <w:r>
        <w:t>lügenmaul</w:t>
      </w:r>
      <w:proofErr w:type="spellEnd"/>
      <w:r>
        <w:t xml:space="preserve"> sein, Deine rede </w:t>
      </w:r>
      <w:proofErr w:type="spellStart"/>
      <w:r>
        <w:t>sol</w:t>
      </w:r>
      <w:proofErr w:type="spellEnd"/>
      <w:r>
        <w:t xml:space="preserve"> sein, </w:t>
      </w:r>
      <w:proofErr w:type="spellStart"/>
      <w:r>
        <w:t>ia</w:t>
      </w:r>
      <w:proofErr w:type="spellEnd"/>
      <w:r>
        <w:t xml:space="preserve"> </w:t>
      </w:r>
      <w:proofErr w:type="spellStart"/>
      <w:r>
        <w:t>ia</w:t>
      </w:r>
      <w:proofErr w:type="spellEnd"/>
      <w:r>
        <w:t xml:space="preserve">, nein nein, Halt dich fein </w:t>
      </w:r>
      <w:proofErr w:type="spellStart"/>
      <w:r>
        <w:t>erbarlich</w:t>
      </w:r>
      <w:proofErr w:type="spellEnd"/>
      <w:r>
        <w:t xml:space="preserve">, aufrichtig </w:t>
      </w:r>
      <w:proofErr w:type="spellStart"/>
      <w:r>
        <w:t>vnd</w:t>
      </w:r>
      <w:proofErr w:type="spellEnd"/>
      <w:r>
        <w:t xml:space="preserve"> rechtschaffen gegen die, mit denen du </w:t>
      </w:r>
      <w:proofErr w:type="spellStart"/>
      <w:r>
        <w:t>vmbgehest</w:t>
      </w:r>
      <w:proofErr w:type="spellEnd"/>
      <w:r>
        <w:t xml:space="preserve">. </w:t>
      </w:r>
    </w:p>
    <w:p w14:paraId="00DA18C0" w14:textId="77777777" w:rsidR="009079A2" w:rsidRDefault="009079A2" w:rsidP="009079A2">
      <w:pPr>
        <w:pStyle w:val="StandardWeb"/>
      </w:pPr>
      <w:r>
        <w:rPr>
          <w:rStyle w:val="Fett"/>
        </w:rPr>
        <w:t xml:space="preserve">IX. </w:t>
      </w:r>
      <w:proofErr w:type="spellStart"/>
      <w:r>
        <w:rPr>
          <w:rStyle w:val="Fett"/>
        </w:rPr>
        <w:t>vnd</w:t>
      </w:r>
      <w:proofErr w:type="spellEnd"/>
      <w:r>
        <w:rPr>
          <w:rStyle w:val="Fett"/>
        </w:rPr>
        <w:t xml:space="preserve"> X.</w:t>
      </w:r>
      <w:r>
        <w:t xml:space="preserve"> </w:t>
      </w:r>
    </w:p>
    <w:p w14:paraId="49F42623" w14:textId="77777777" w:rsidR="009079A2" w:rsidRDefault="009079A2" w:rsidP="009079A2">
      <w:pPr>
        <w:pStyle w:val="StandardWeb"/>
      </w:pPr>
      <w:r>
        <w:rPr>
          <w:rStyle w:val="Fett"/>
        </w:rPr>
        <w:t xml:space="preserve">Du </w:t>
      </w:r>
      <w:proofErr w:type="spellStart"/>
      <w:r>
        <w:rPr>
          <w:rStyle w:val="Fett"/>
        </w:rPr>
        <w:t>solt</w:t>
      </w:r>
      <w:proofErr w:type="spellEnd"/>
      <w:r>
        <w:rPr>
          <w:rStyle w:val="Fett"/>
        </w:rPr>
        <w:t xml:space="preserve"> nicht </w:t>
      </w:r>
      <w:proofErr w:type="spellStart"/>
      <w:r>
        <w:rPr>
          <w:rStyle w:val="Fett"/>
        </w:rPr>
        <w:t>begeren</w:t>
      </w:r>
      <w:proofErr w:type="spellEnd"/>
      <w:r>
        <w:rPr>
          <w:rStyle w:val="Fett"/>
        </w:rPr>
        <w:t xml:space="preserve"> deine </w:t>
      </w:r>
      <w:proofErr w:type="spellStart"/>
      <w:r>
        <w:rPr>
          <w:rStyle w:val="Fett"/>
        </w:rPr>
        <w:t>nehisten</w:t>
      </w:r>
      <w:proofErr w:type="spellEnd"/>
      <w:r>
        <w:rPr>
          <w:rStyle w:val="Fett"/>
        </w:rPr>
        <w:t xml:space="preserve"> haus, Du </w:t>
      </w:r>
      <w:proofErr w:type="spellStart"/>
      <w:r>
        <w:rPr>
          <w:rStyle w:val="Fett"/>
        </w:rPr>
        <w:t>solt</w:t>
      </w:r>
      <w:proofErr w:type="spellEnd"/>
      <w:r>
        <w:rPr>
          <w:rStyle w:val="Fett"/>
        </w:rPr>
        <w:t xml:space="preserve"> nicht </w:t>
      </w:r>
      <w:proofErr w:type="spellStart"/>
      <w:r>
        <w:rPr>
          <w:rStyle w:val="Fett"/>
        </w:rPr>
        <w:t>begeren</w:t>
      </w:r>
      <w:proofErr w:type="spellEnd"/>
      <w:r>
        <w:rPr>
          <w:rStyle w:val="Fett"/>
        </w:rPr>
        <w:t xml:space="preserve"> seines </w:t>
      </w:r>
      <w:proofErr w:type="spellStart"/>
      <w:r>
        <w:rPr>
          <w:rStyle w:val="Fett"/>
        </w:rPr>
        <w:t>weibs</w:t>
      </w:r>
      <w:proofErr w:type="spellEnd"/>
      <w:r>
        <w:rPr>
          <w:rStyle w:val="Fett"/>
        </w:rPr>
        <w:t xml:space="preserve">, </w:t>
      </w:r>
      <w:proofErr w:type="spellStart"/>
      <w:r>
        <w:rPr>
          <w:rStyle w:val="Fett"/>
        </w:rPr>
        <w:t>knecht</w:t>
      </w:r>
      <w:proofErr w:type="spellEnd"/>
      <w:r>
        <w:rPr>
          <w:rStyle w:val="Fett"/>
        </w:rPr>
        <w:t xml:space="preserve">, </w:t>
      </w:r>
      <w:proofErr w:type="spellStart"/>
      <w:r>
        <w:rPr>
          <w:rStyle w:val="Fett"/>
        </w:rPr>
        <w:t>magd</w:t>
      </w:r>
      <w:proofErr w:type="spellEnd"/>
      <w:r>
        <w:rPr>
          <w:rStyle w:val="Fett"/>
        </w:rPr>
        <w:t xml:space="preserve">, </w:t>
      </w:r>
      <w:proofErr w:type="spellStart"/>
      <w:r>
        <w:rPr>
          <w:rStyle w:val="Fett"/>
        </w:rPr>
        <w:t>vieh</w:t>
      </w:r>
      <w:proofErr w:type="spellEnd"/>
      <w:r>
        <w:rPr>
          <w:rStyle w:val="Fett"/>
        </w:rPr>
        <w:t xml:space="preserve"> oder was sein ist.</w:t>
      </w:r>
      <w:r>
        <w:t xml:space="preserve"> </w:t>
      </w:r>
    </w:p>
    <w:p w14:paraId="3667E2E2" w14:textId="77777777" w:rsidR="009079A2" w:rsidRDefault="009079A2" w:rsidP="009079A2">
      <w:pPr>
        <w:pStyle w:val="StandardWeb"/>
      </w:pPr>
      <w:r>
        <w:t xml:space="preserve">Das du nicht zu </w:t>
      </w:r>
      <w:proofErr w:type="spellStart"/>
      <w:r>
        <w:t>vnglück</w:t>
      </w:r>
      <w:proofErr w:type="spellEnd"/>
      <w:r>
        <w:t xml:space="preserve"> </w:t>
      </w:r>
      <w:proofErr w:type="spellStart"/>
      <w:r>
        <w:t>komest</w:t>
      </w:r>
      <w:proofErr w:type="spellEnd"/>
      <w:r>
        <w:t xml:space="preserve">, Verachte </w:t>
      </w:r>
      <w:proofErr w:type="spellStart"/>
      <w:r>
        <w:t>yrrdisch</w:t>
      </w:r>
      <w:proofErr w:type="spellEnd"/>
      <w:r>
        <w:t xml:space="preserve"> ding </w:t>
      </w:r>
      <w:proofErr w:type="spellStart"/>
      <w:r>
        <w:t>vnd</w:t>
      </w:r>
      <w:proofErr w:type="spellEnd"/>
      <w:r>
        <w:t xml:space="preserve"> zeitlich gut, </w:t>
      </w:r>
      <w:proofErr w:type="spellStart"/>
      <w:r>
        <w:t>vnd</w:t>
      </w:r>
      <w:proofErr w:type="spellEnd"/>
      <w:r>
        <w:t xml:space="preserve"> hab </w:t>
      </w:r>
      <w:proofErr w:type="spellStart"/>
      <w:r>
        <w:t>achtung</w:t>
      </w:r>
      <w:proofErr w:type="spellEnd"/>
      <w:r>
        <w:t xml:space="preserve"> auf </w:t>
      </w:r>
      <w:proofErr w:type="spellStart"/>
      <w:r>
        <w:t>hymelisch</w:t>
      </w:r>
      <w:proofErr w:type="spellEnd"/>
      <w:r>
        <w:t xml:space="preserve"> ding </w:t>
      </w:r>
      <w:proofErr w:type="spellStart"/>
      <w:r>
        <w:t>vnd</w:t>
      </w:r>
      <w:proofErr w:type="spellEnd"/>
      <w:r>
        <w:t xml:space="preserve"> auf ewiges gut. </w:t>
      </w:r>
    </w:p>
    <w:p w14:paraId="4A77D90F" w14:textId="77777777" w:rsidR="009079A2" w:rsidRDefault="009079A2" w:rsidP="009079A2">
      <w:pPr>
        <w:pStyle w:val="StandardWeb"/>
      </w:pPr>
      <w:r>
        <w:t xml:space="preserve">Aus diesen Zehen </w:t>
      </w:r>
      <w:proofErr w:type="spellStart"/>
      <w:r>
        <w:t>gepotten</w:t>
      </w:r>
      <w:proofErr w:type="spellEnd"/>
      <w:r>
        <w:t xml:space="preserve"> lernet die </w:t>
      </w:r>
      <w:proofErr w:type="spellStart"/>
      <w:r>
        <w:t>iugent</w:t>
      </w:r>
      <w:proofErr w:type="spellEnd"/>
      <w:r>
        <w:t xml:space="preserve">, was sie Gott pflichtig </w:t>
      </w:r>
      <w:proofErr w:type="spellStart"/>
      <w:r>
        <w:t>vnd</w:t>
      </w:r>
      <w:proofErr w:type="spellEnd"/>
      <w:r>
        <w:t xml:space="preserve"> </w:t>
      </w:r>
      <w:proofErr w:type="spellStart"/>
      <w:r>
        <w:t>schüldig</w:t>
      </w:r>
      <w:proofErr w:type="spellEnd"/>
      <w:r>
        <w:t xml:space="preserve"> ist, Gotte aber ist sie </w:t>
      </w:r>
      <w:proofErr w:type="spellStart"/>
      <w:r>
        <w:t>schüldig</w:t>
      </w:r>
      <w:proofErr w:type="spellEnd"/>
      <w:r>
        <w:t xml:space="preserve"> glauben, lob, </w:t>
      </w:r>
      <w:proofErr w:type="spellStart"/>
      <w:r>
        <w:t>vnd</w:t>
      </w:r>
      <w:proofErr w:type="spellEnd"/>
      <w:r>
        <w:t xml:space="preserve"> dulden seine </w:t>
      </w:r>
      <w:proofErr w:type="spellStart"/>
      <w:r>
        <w:t>werck</w:t>
      </w:r>
      <w:proofErr w:type="spellEnd"/>
      <w:r>
        <w:t xml:space="preserve">. Lernet auch, was sie dem </w:t>
      </w:r>
      <w:proofErr w:type="spellStart"/>
      <w:r>
        <w:t>nehisten</w:t>
      </w:r>
      <w:proofErr w:type="spellEnd"/>
      <w:r>
        <w:t xml:space="preserve"> </w:t>
      </w:r>
      <w:proofErr w:type="spellStart"/>
      <w:r>
        <w:t>schüldig</w:t>
      </w:r>
      <w:proofErr w:type="spellEnd"/>
      <w:r>
        <w:t xml:space="preserve"> sey, nemlich die liebe, </w:t>
      </w:r>
      <w:proofErr w:type="spellStart"/>
      <w:r>
        <w:t>wilche</w:t>
      </w:r>
      <w:proofErr w:type="spellEnd"/>
      <w:r>
        <w:t xml:space="preserve"> wer sie </w:t>
      </w:r>
      <w:proofErr w:type="spellStart"/>
      <w:r>
        <w:t>helt</w:t>
      </w:r>
      <w:proofErr w:type="spellEnd"/>
      <w:r>
        <w:t xml:space="preserve">, der hat das </w:t>
      </w:r>
      <w:proofErr w:type="spellStart"/>
      <w:r>
        <w:t>gesetz</w:t>
      </w:r>
      <w:proofErr w:type="spellEnd"/>
      <w:r>
        <w:t xml:space="preserve"> erfüllet, Denn das da gesaget ist, Du </w:t>
      </w:r>
      <w:proofErr w:type="spellStart"/>
      <w:r>
        <w:t>solt</w:t>
      </w:r>
      <w:proofErr w:type="spellEnd"/>
      <w:r>
        <w:t xml:space="preserve"> nicht ehebrechen, Du </w:t>
      </w:r>
      <w:proofErr w:type="spellStart"/>
      <w:r>
        <w:t>solt</w:t>
      </w:r>
      <w:proofErr w:type="spellEnd"/>
      <w:r>
        <w:t xml:space="preserve"> nicht tödten, Du </w:t>
      </w:r>
      <w:proofErr w:type="spellStart"/>
      <w:r>
        <w:t>solt</w:t>
      </w:r>
      <w:proofErr w:type="spellEnd"/>
      <w:r>
        <w:t xml:space="preserve"> nicht </w:t>
      </w:r>
      <w:proofErr w:type="spellStart"/>
      <w:r>
        <w:t>stelen</w:t>
      </w:r>
      <w:proofErr w:type="spellEnd"/>
      <w:r>
        <w:t xml:space="preserve">, Du </w:t>
      </w:r>
      <w:proofErr w:type="spellStart"/>
      <w:r>
        <w:t>solt</w:t>
      </w:r>
      <w:proofErr w:type="spellEnd"/>
      <w:r>
        <w:t xml:space="preserve"> nicht falsch </w:t>
      </w:r>
      <w:proofErr w:type="spellStart"/>
      <w:r>
        <w:t>gezeugnis</w:t>
      </w:r>
      <w:proofErr w:type="spellEnd"/>
      <w:r>
        <w:t xml:space="preserve"> geben, Dich </w:t>
      </w:r>
      <w:proofErr w:type="spellStart"/>
      <w:r>
        <w:t>sol</w:t>
      </w:r>
      <w:proofErr w:type="spellEnd"/>
      <w:r>
        <w:t xml:space="preserve"> nichts gelüsten, </w:t>
      </w:r>
      <w:proofErr w:type="spellStart"/>
      <w:r>
        <w:t>vnd</w:t>
      </w:r>
      <w:proofErr w:type="spellEnd"/>
      <w:r>
        <w:t xml:space="preserve"> so ein anders </w:t>
      </w:r>
      <w:proofErr w:type="spellStart"/>
      <w:r>
        <w:t>gepot</w:t>
      </w:r>
      <w:proofErr w:type="spellEnd"/>
      <w:r>
        <w:t xml:space="preserve"> mehr ist, das wird </w:t>
      </w:r>
      <w:proofErr w:type="spellStart"/>
      <w:r>
        <w:t>ynn</w:t>
      </w:r>
      <w:proofErr w:type="spellEnd"/>
      <w:r>
        <w:t xml:space="preserve"> diesem </w:t>
      </w:r>
      <w:proofErr w:type="spellStart"/>
      <w:r>
        <w:t>wort</w:t>
      </w:r>
      <w:proofErr w:type="spellEnd"/>
      <w:r>
        <w:t xml:space="preserve"> verfasset, Du </w:t>
      </w:r>
      <w:proofErr w:type="spellStart"/>
      <w:r>
        <w:t>solt</w:t>
      </w:r>
      <w:proofErr w:type="spellEnd"/>
      <w:r>
        <w:t xml:space="preserve"> deinen </w:t>
      </w:r>
      <w:proofErr w:type="spellStart"/>
      <w:r>
        <w:t>nehisten</w:t>
      </w:r>
      <w:proofErr w:type="spellEnd"/>
      <w:r>
        <w:t xml:space="preserve"> lieben als dich </w:t>
      </w:r>
      <w:proofErr w:type="spellStart"/>
      <w:r>
        <w:t>selbs</w:t>
      </w:r>
      <w:proofErr w:type="spellEnd"/>
      <w:r>
        <w:t xml:space="preserve">, wie </w:t>
      </w:r>
      <w:proofErr w:type="spellStart"/>
      <w:r>
        <w:t>solchs</w:t>
      </w:r>
      <w:proofErr w:type="spellEnd"/>
      <w:r>
        <w:t xml:space="preserve"> Paulus schreibet zum Römern. </w:t>
      </w:r>
    </w:p>
    <w:p w14:paraId="72CEEFEF" w14:textId="77777777" w:rsidR="009079A2" w:rsidRDefault="009079A2" w:rsidP="009079A2">
      <w:pPr>
        <w:pStyle w:val="berschrift2"/>
      </w:pPr>
      <w:proofErr w:type="spellStart"/>
      <w:r>
        <w:t>Tauff</w:t>
      </w:r>
      <w:proofErr w:type="spellEnd"/>
      <w:r>
        <w:t xml:space="preserve"> </w:t>
      </w:r>
      <w:proofErr w:type="spellStart"/>
      <w:r>
        <w:t>gelübde</w:t>
      </w:r>
      <w:proofErr w:type="spellEnd"/>
      <w:r>
        <w:t>.</w:t>
      </w:r>
    </w:p>
    <w:p w14:paraId="07D79BB7" w14:textId="77777777" w:rsidR="009079A2" w:rsidRDefault="009079A2" w:rsidP="009079A2">
      <w:pPr>
        <w:pStyle w:val="StandardWeb"/>
      </w:pPr>
      <w:r>
        <w:t xml:space="preserve">Mit diesen </w:t>
      </w:r>
      <w:proofErr w:type="spellStart"/>
      <w:r>
        <w:t>gelübten</w:t>
      </w:r>
      <w:proofErr w:type="spellEnd"/>
      <w:r>
        <w:t xml:space="preserve"> werden wir </w:t>
      </w:r>
      <w:proofErr w:type="spellStart"/>
      <w:r>
        <w:t>Got</w:t>
      </w:r>
      <w:proofErr w:type="spellEnd"/>
      <w:r>
        <w:t xml:space="preserve"> </w:t>
      </w:r>
      <w:proofErr w:type="spellStart"/>
      <w:r>
        <w:t>yn</w:t>
      </w:r>
      <w:proofErr w:type="spellEnd"/>
      <w:r>
        <w:t xml:space="preserve"> der </w:t>
      </w:r>
      <w:proofErr w:type="spellStart"/>
      <w:r>
        <w:t>Tauff</w:t>
      </w:r>
      <w:proofErr w:type="spellEnd"/>
      <w:r>
        <w:t xml:space="preserve"> verbunden. </w:t>
      </w:r>
    </w:p>
    <w:p w14:paraId="757D6091" w14:textId="77777777" w:rsidR="009079A2" w:rsidRDefault="009079A2" w:rsidP="009079A2">
      <w:pPr>
        <w:pStyle w:val="StandardWeb"/>
      </w:pPr>
      <w:r>
        <w:rPr>
          <w:rStyle w:val="Fett"/>
        </w:rPr>
        <w:t xml:space="preserve">Ich widdersage dem </w:t>
      </w:r>
      <w:proofErr w:type="spellStart"/>
      <w:r>
        <w:rPr>
          <w:rStyle w:val="Fett"/>
        </w:rPr>
        <w:t>Teuffel</w:t>
      </w:r>
      <w:proofErr w:type="spellEnd"/>
      <w:r>
        <w:rPr>
          <w:rStyle w:val="Fett"/>
        </w:rPr>
        <w:t xml:space="preserve"> </w:t>
      </w:r>
      <w:proofErr w:type="spellStart"/>
      <w:r>
        <w:rPr>
          <w:rStyle w:val="Fett"/>
        </w:rPr>
        <w:t>vnd</w:t>
      </w:r>
      <w:proofErr w:type="spellEnd"/>
      <w:r>
        <w:rPr>
          <w:rStyle w:val="Fett"/>
        </w:rPr>
        <w:t xml:space="preserve"> allen seinen </w:t>
      </w:r>
      <w:proofErr w:type="spellStart"/>
      <w:r>
        <w:rPr>
          <w:rStyle w:val="Fett"/>
        </w:rPr>
        <w:t>wercken</w:t>
      </w:r>
      <w:proofErr w:type="spellEnd"/>
      <w:r>
        <w:rPr>
          <w:rStyle w:val="Fett"/>
        </w:rPr>
        <w:t xml:space="preserve"> </w:t>
      </w:r>
      <w:proofErr w:type="spellStart"/>
      <w:r>
        <w:rPr>
          <w:rStyle w:val="Fett"/>
        </w:rPr>
        <w:t>vnd</w:t>
      </w:r>
      <w:proofErr w:type="spellEnd"/>
      <w:r>
        <w:rPr>
          <w:rStyle w:val="Fett"/>
        </w:rPr>
        <w:t xml:space="preserve"> wesen.</w:t>
      </w:r>
      <w:r>
        <w:t xml:space="preserve"> </w:t>
      </w:r>
    </w:p>
    <w:p w14:paraId="65EE9781" w14:textId="77777777" w:rsidR="009079A2" w:rsidRDefault="009079A2" w:rsidP="009079A2">
      <w:pPr>
        <w:pStyle w:val="StandardWeb"/>
      </w:pPr>
      <w:r>
        <w:rPr>
          <w:rStyle w:val="Fett"/>
        </w:rPr>
        <w:t xml:space="preserve">Ich </w:t>
      </w:r>
      <w:proofErr w:type="spellStart"/>
      <w:r>
        <w:rPr>
          <w:rStyle w:val="Fett"/>
        </w:rPr>
        <w:t>gleube</w:t>
      </w:r>
      <w:proofErr w:type="spellEnd"/>
      <w:r>
        <w:rPr>
          <w:rStyle w:val="Fett"/>
        </w:rPr>
        <w:t xml:space="preserve"> </w:t>
      </w:r>
      <w:proofErr w:type="spellStart"/>
      <w:r>
        <w:rPr>
          <w:rStyle w:val="Fett"/>
        </w:rPr>
        <w:t>yn</w:t>
      </w:r>
      <w:proofErr w:type="spellEnd"/>
      <w:r>
        <w:rPr>
          <w:rStyle w:val="Fett"/>
        </w:rPr>
        <w:t xml:space="preserve"> Gott den Vater </w:t>
      </w:r>
      <w:proofErr w:type="spellStart"/>
      <w:r>
        <w:rPr>
          <w:rStyle w:val="Fett"/>
        </w:rPr>
        <w:t>almechtigen</w:t>
      </w:r>
      <w:proofErr w:type="spellEnd"/>
      <w:r>
        <w:rPr>
          <w:rStyle w:val="Fett"/>
        </w:rPr>
        <w:t xml:space="preserve">, </w:t>
      </w:r>
      <w:proofErr w:type="spellStart"/>
      <w:r>
        <w:rPr>
          <w:rStyle w:val="Fett"/>
        </w:rPr>
        <w:t>schöpffer</w:t>
      </w:r>
      <w:proofErr w:type="spellEnd"/>
      <w:r>
        <w:rPr>
          <w:rStyle w:val="Fett"/>
        </w:rPr>
        <w:t xml:space="preserve"> </w:t>
      </w:r>
      <w:proofErr w:type="spellStart"/>
      <w:r>
        <w:rPr>
          <w:rStyle w:val="Fett"/>
        </w:rPr>
        <w:t>hymels</w:t>
      </w:r>
      <w:proofErr w:type="spellEnd"/>
      <w:r>
        <w:rPr>
          <w:rStyle w:val="Fett"/>
        </w:rPr>
        <w:t xml:space="preserve"> </w:t>
      </w:r>
      <w:proofErr w:type="spellStart"/>
      <w:r>
        <w:rPr>
          <w:rStyle w:val="Fett"/>
        </w:rPr>
        <w:t>vnd</w:t>
      </w:r>
      <w:proofErr w:type="spellEnd"/>
      <w:r>
        <w:rPr>
          <w:rStyle w:val="Fett"/>
        </w:rPr>
        <w:t xml:space="preserve"> erden.</w:t>
      </w:r>
      <w:r>
        <w:t xml:space="preserve"> </w:t>
      </w:r>
    </w:p>
    <w:p w14:paraId="0D372162" w14:textId="77777777" w:rsidR="009079A2" w:rsidRDefault="009079A2" w:rsidP="009079A2">
      <w:pPr>
        <w:pStyle w:val="StandardWeb"/>
      </w:pPr>
      <w:r>
        <w:rPr>
          <w:rStyle w:val="Fett"/>
        </w:rPr>
        <w:t xml:space="preserve">Ich </w:t>
      </w:r>
      <w:proofErr w:type="spellStart"/>
      <w:r>
        <w:rPr>
          <w:rStyle w:val="Fett"/>
        </w:rPr>
        <w:t>gleube</w:t>
      </w:r>
      <w:proofErr w:type="spellEnd"/>
      <w:r>
        <w:rPr>
          <w:rStyle w:val="Fett"/>
        </w:rPr>
        <w:t xml:space="preserve"> </w:t>
      </w:r>
      <w:proofErr w:type="spellStart"/>
      <w:r>
        <w:rPr>
          <w:rStyle w:val="Fett"/>
        </w:rPr>
        <w:t>yn</w:t>
      </w:r>
      <w:proofErr w:type="spellEnd"/>
      <w:r>
        <w:rPr>
          <w:rStyle w:val="Fett"/>
        </w:rPr>
        <w:t xml:space="preserve"> </w:t>
      </w:r>
      <w:proofErr w:type="spellStart"/>
      <w:r>
        <w:rPr>
          <w:rStyle w:val="Fett"/>
        </w:rPr>
        <w:t>Jhesum</w:t>
      </w:r>
      <w:proofErr w:type="spellEnd"/>
      <w:r>
        <w:rPr>
          <w:rStyle w:val="Fett"/>
        </w:rPr>
        <w:t xml:space="preserve"> Christum seinen einigen Son </w:t>
      </w:r>
      <w:proofErr w:type="spellStart"/>
      <w:r>
        <w:rPr>
          <w:rStyle w:val="Fett"/>
        </w:rPr>
        <w:t>vnsern</w:t>
      </w:r>
      <w:proofErr w:type="spellEnd"/>
      <w:r>
        <w:rPr>
          <w:rStyle w:val="Fett"/>
        </w:rPr>
        <w:t xml:space="preserve"> Herren, Der empfangen ist von dem heiligen Geist, </w:t>
      </w:r>
      <w:proofErr w:type="spellStart"/>
      <w:r>
        <w:rPr>
          <w:rStyle w:val="Fett"/>
        </w:rPr>
        <w:t>geporen</w:t>
      </w:r>
      <w:proofErr w:type="spellEnd"/>
      <w:r>
        <w:rPr>
          <w:rStyle w:val="Fett"/>
        </w:rPr>
        <w:t xml:space="preserve"> von der </w:t>
      </w:r>
      <w:proofErr w:type="spellStart"/>
      <w:r>
        <w:rPr>
          <w:rStyle w:val="Fett"/>
        </w:rPr>
        <w:t>Jungfrawen</w:t>
      </w:r>
      <w:proofErr w:type="spellEnd"/>
      <w:r>
        <w:rPr>
          <w:rStyle w:val="Fett"/>
        </w:rPr>
        <w:t xml:space="preserve"> Maria, gelitten </w:t>
      </w:r>
      <w:proofErr w:type="spellStart"/>
      <w:r>
        <w:rPr>
          <w:rStyle w:val="Fett"/>
        </w:rPr>
        <w:t>vnter</w:t>
      </w:r>
      <w:proofErr w:type="spellEnd"/>
      <w:r>
        <w:rPr>
          <w:rStyle w:val="Fett"/>
        </w:rPr>
        <w:t xml:space="preserve"> Pontio Pilato. rc.</w:t>
      </w:r>
      <w:r>
        <w:t xml:space="preserve"> </w:t>
      </w:r>
    </w:p>
    <w:p w14:paraId="17086733" w14:textId="77777777" w:rsidR="009079A2" w:rsidRDefault="009079A2" w:rsidP="009079A2">
      <w:pPr>
        <w:pStyle w:val="StandardWeb"/>
      </w:pPr>
      <w:r>
        <w:rPr>
          <w:rStyle w:val="Fett"/>
        </w:rPr>
        <w:t xml:space="preserve">Ich </w:t>
      </w:r>
      <w:proofErr w:type="spellStart"/>
      <w:r>
        <w:rPr>
          <w:rStyle w:val="Fett"/>
        </w:rPr>
        <w:t>gleube</w:t>
      </w:r>
      <w:proofErr w:type="spellEnd"/>
      <w:r>
        <w:rPr>
          <w:rStyle w:val="Fett"/>
        </w:rPr>
        <w:t xml:space="preserve"> </w:t>
      </w:r>
      <w:proofErr w:type="spellStart"/>
      <w:r>
        <w:rPr>
          <w:rStyle w:val="Fett"/>
        </w:rPr>
        <w:t>yn</w:t>
      </w:r>
      <w:proofErr w:type="spellEnd"/>
      <w:r>
        <w:rPr>
          <w:rStyle w:val="Fett"/>
        </w:rPr>
        <w:t xml:space="preserve"> den heiligen Geist, eine heilige Christliche Kirche, eine </w:t>
      </w:r>
      <w:proofErr w:type="spellStart"/>
      <w:r>
        <w:rPr>
          <w:rStyle w:val="Fett"/>
        </w:rPr>
        <w:t>gemeynschafft</w:t>
      </w:r>
      <w:proofErr w:type="spellEnd"/>
      <w:r>
        <w:rPr>
          <w:rStyle w:val="Fett"/>
        </w:rPr>
        <w:t xml:space="preserve"> der heiligen, eine </w:t>
      </w:r>
      <w:proofErr w:type="spellStart"/>
      <w:r>
        <w:rPr>
          <w:rStyle w:val="Fett"/>
        </w:rPr>
        <w:t>vergebung</w:t>
      </w:r>
      <w:proofErr w:type="spellEnd"/>
      <w:r>
        <w:rPr>
          <w:rStyle w:val="Fett"/>
        </w:rPr>
        <w:t xml:space="preserve"> der </w:t>
      </w:r>
      <w:proofErr w:type="spellStart"/>
      <w:r>
        <w:rPr>
          <w:rStyle w:val="Fett"/>
        </w:rPr>
        <w:t>sunden</w:t>
      </w:r>
      <w:proofErr w:type="spellEnd"/>
      <w:r>
        <w:rPr>
          <w:rStyle w:val="Fett"/>
        </w:rPr>
        <w:t xml:space="preserve">, </w:t>
      </w:r>
      <w:proofErr w:type="spellStart"/>
      <w:r>
        <w:rPr>
          <w:rStyle w:val="Fett"/>
        </w:rPr>
        <w:t>auferstehung</w:t>
      </w:r>
      <w:proofErr w:type="spellEnd"/>
      <w:r>
        <w:rPr>
          <w:rStyle w:val="Fett"/>
        </w:rPr>
        <w:t xml:space="preserve"> des </w:t>
      </w:r>
      <w:proofErr w:type="spellStart"/>
      <w:r>
        <w:rPr>
          <w:rStyle w:val="Fett"/>
        </w:rPr>
        <w:t>fleisches</w:t>
      </w:r>
      <w:proofErr w:type="spellEnd"/>
      <w:r>
        <w:rPr>
          <w:rStyle w:val="Fett"/>
        </w:rPr>
        <w:t xml:space="preserve"> </w:t>
      </w:r>
      <w:proofErr w:type="spellStart"/>
      <w:r>
        <w:rPr>
          <w:rStyle w:val="Fett"/>
        </w:rPr>
        <w:t>vnd</w:t>
      </w:r>
      <w:proofErr w:type="spellEnd"/>
      <w:r>
        <w:rPr>
          <w:rStyle w:val="Fett"/>
        </w:rPr>
        <w:t xml:space="preserve"> ewiges leben. Amen.</w:t>
      </w:r>
      <w:r>
        <w:t xml:space="preserve"> </w:t>
      </w:r>
    </w:p>
    <w:p w14:paraId="386BC4A7" w14:textId="77777777" w:rsidR="009079A2" w:rsidRDefault="009079A2" w:rsidP="009079A2">
      <w:pPr>
        <w:pStyle w:val="StandardWeb"/>
      </w:pPr>
      <w:r>
        <w:t xml:space="preserve">Hie ist von </w:t>
      </w:r>
      <w:proofErr w:type="spellStart"/>
      <w:r>
        <w:t>nöten</w:t>
      </w:r>
      <w:proofErr w:type="spellEnd"/>
      <w:r>
        <w:t xml:space="preserve">, das man alsbald der </w:t>
      </w:r>
      <w:proofErr w:type="spellStart"/>
      <w:r>
        <w:t>iugent</w:t>
      </w:r>
      <w:proofErr w:type="spellEnd"/>
      <w:r>
        <w:t xml:space="preserve"> auslege den glauben </w:t>
      </w:r>
      <w:proofErr w:type="spellStart"/>
      <w:r>
        <w:t>vnd</w:t>
      </w:r>
      <w:proofErr w:type="spellEnd"/>
      <w:r>
        <w:t xml:space="preserve"> das Vater </w:t>
      </w:r>
      <w:proofErr w:type="spellStart"/>
      <w:r>
        <w:t>vnser</w:t>
      </w:r>
      <w:proofErr w:type="spellEnd"/>
      <w:r>
        <w:t xml:space="preserve">, Auf das sie recht wisse </w:t>
      </w:r>
      <w:proofErr w:type="spellStart"/>
      <w:r>
        <w:t>vnd</w:t>
      </w:r>
      <w:proofErr w:type="spellEnd"/>
      <w:r>
        <w:t xml:space="preserve"> verstehe, Erstlich, was </w:t>
      </w:r>
      <w:proofErr w:type="spellStart"/>
      <w:r>
        <w:t>vnd</w:t>
      </w:r>
      <w:proofErr w:type="spellEnd"/>
      <w:r>
        <w:t xml:space="preserve"> wem sie </w:t>
      </w:r>
      <w:proofErr w:type="spellStart"/>
      <w:r>
        <w:t>gleuben</w:t>
      </w:r>
      <w:proofErr w:type="spellEnd"/>
      <w:r>
        <w:t xml:space="preserve"> so, Zum andern, was sie von Gott bitten </w:t>
      </w:r>
      <w:proofErr w:type="spellStart"/>
      <w:r>
        <w:t>vnd</w:t>
      </w:r>
      <w:proofErr w:type="spellEnd"/>
      <w:r>
        <w:t xml:space="preserve"> </w:t>
      </w:r>
      <w:proofErr w:type="spellStart"/>
      <w:r>
        <w:t>begeren</w:t>
      </w:r>
      <w:proofErr w:type="spellEnd"/>
      <w:r>
        <w:t xml:space="preserve"> sol. </w:t>
      </w:r>
    </w:p>
    <w:p w14:paraId="19640C31" w14:textId="77777777" w:rsidR="009079A2" w:rsidRDefault="009079A2" w:rsidP="009079A2">
      <w:pPr>
        <w:pStyle w:val="berschrift2"/>
      </w:pPr>
      <w:r>
        <w:t xml:space="preserve">Kurtze </w:t>
      </w:r>
      <w:proofErr w:type="spellStart"/>
      <w:r>
        <w:t>deutung</w:t>
      </w:r>
      <w:proofErr w:type="spellEnd"/>
      <w:r>
        <w:t xml:space="preserve"> des Christlichen Glaubens, durch </w:t>
      </w:r>
      <w:proofErr w:type="spellStart"/>
      <w:r>
        <w:t>Christopho</w:t>
      </w:r>
      <w:proofErr w:type="spellEnd"/>
      <w:r>
        <w:t>. Hegen.</w:t>
      </w:r>
    </w:p>
    <w:p w14:paraId="2E347F41" w14:textId="77777777" w:rsidR="009079A2" w:rsidRDefault="009079A2" w:rsidP="009079A2">
      <w:pPr>
        <w:pStyle w:val="StandardWeb"/>
      </w:pPr>
      <w:proofErr w:type="spellStart"/>
      <w:r>
        <w:t>ICh</w:t>
      </w:r>
      <w:proofErr w:type="spellEnd"/>
      <w:r>
        <w:t xml:space="preserve"> </w:t>
      </w:r>
      <w:proofErr w:type="spellStart"/>
      <w:r>
        <w:t>gleube</w:t>
      </w:r>
      <w:proofErr w:type="spellEnd"/>
      <w:r>
        <w:t xml:space="preserve"> </w:t>
      </w:r>
      <w:proofErr w:type="spellStart"/>
      <w:r>
        <w:t>yn</w:t>
      </w:r>
      <w:proofErr w:type="spellEnd"/>
      <w:r>
        <w:t xml:space="preserve"> Gott, </w:t>
      </w:r>
      <w:proofErr w:type="spellStart"/>
      <w:r>
        <w:t>vd</w:t>
      </w:r>
      <w:proofErr w:type="spellEnd"/>
      <w:r>
        <w:t xml:space="preserve"> </w:t>
      </w:r>
      <w:proofErr w:type="spellStart"/>
      <w:r>
        <w:t>yn</w:t>
      </w:r>
      <w:proofErr w:type="spellEnd"/>
      <w:r>
        <w:t xml:space="preserve"> den Gott, der mein gütiger </w:t>
      </w:r>
      <w:proofErr w:type="spellStart"/>
      <w:r>
        <w:t>vater</w:t>
      </w:r>
      <w:proofErr w:type="spellEnd"/>
      <w:r>
        <w:t xml:space="preserve"> ist, und ein </w:t>
      </w:r>
      <w:proofErr w:type="spellStart"/>
      <w:r>
        <w:t>schepffer</w:t>
      </w:r>
      <w:proofErr w:type="spellEnd"/>
      <w:r>
        <w:t xml:space="preserve"> aller dinge, </w:t>
      </w:r>
      <w:proofErr w:type="spellStart"/>
      <w:r>
        <w:t>yn</w:t>
      </w:r>
      <w:proofErr w:type="spellEnd"/>
      <w:r>
        <w:t xml:space="preserve"> </w:t>
      </w:r>
      <w:proofErr w:type="spellStart"/>
      <w:r>
        <w:t>hymel</w:t>
      </w:r>
      <w:proofErr w:type="spellEnd"/>
      <w:r>
        <w:t xml:space="preserve"> </w:t>
      </w:r>
      <w:proofErr w:type="spellStart"/>
      <w:r>
        <w:t>vnd</w:t>
      </w:r>
      <w:proofErr w:type="spellEnd"/>
      <w:r>
        <w:t xml:space="preserve"> auf der erden. </w:t>
      </w:r>
    </w:p>
    <w:p w14:paraId="2F02B715" w14:textId="77777777" w:rsidR="009079A2" w:rsidRDefault="009079A2" w:rsidP="009079A2">
      <w:pPr>
        <w:pStyle w:val="StandardWeb"/>
      </w:pPr>
      <w:r>
        <w:t xml:space="preserve">Ich </w:t>
      </w:r>
      <w:proofErr w:type="spellStart"/>
      <w:r>
        <w:t>gleube</w:t>
      </w:r>
      <w:proofErr w:type="spellEnd"/>
      <w:r>
        <w:t xml:space="preserve"> auch </w:t>
      </w:r>
      <w:proofErr w:type="spellStart"/>
      <w:r>
        <w:t>yn</w:t>
      </w:r>
      <w:proofErr w:type="spellEnd"/>
      <w:r>
        <w:t xml:space="preserve"> Christum, seinen einigen Son, denn wir werden </w:t>
      </w:r>
      <w:proofErr w:type="spellStart"/>
      <w:r>
        <w:t>kinder</w:t>
      </w:r>
      <w:proofErr w:type="spellEnd"/>
      <w:r>
        <w:t xml:space="preserve"> des </w:t>
      </w:r>
      <w:proofErr w:type="spellStart"/>
      <w:r>
        <w:t>zorns</w:t>
      </w:r>
      <w:proofErr w:type="spellEnd"/>
      <w:r>
        <w:t xml:space="preserve"> </w:t>
      </w:r>
      <w:proofErr w:type="spellStart"/>
      <w:r>
        <w:t>geporn</w:t>
      </w:r>
      <w:proofErr w:type="spellEnd"/>
      <w:r>
        <w:t xml:space="preserve">, aber </w:t>
      </w:r>
      <w:proofErr w:type="spellStart"/>
      <w:r>
        <w:t>vnter</w:t>
      </w:r>
      <w:proofErr w:type="spellEnd"/>
      <w:r>
        <w:t xml:space="preserve"> Gottes </w:t>
      </w:r>
      <w:proofErr w:type="spellStart"/>
      <w:r>
        <w:t>kinder</w:t>
      </w:r>
      <w:proofErr w:type="spellEnd"/>
      <w:r>
        <w:t xml:space="preserve"> werden wir </w:t>
      </w:r>
      <w:proofErr w:type="spellStart"/>
      <w:r>
        <w:t>erwelet</w:t>
      </w:r>
      <w:proofErr w:type="spellEnd"/>
      <w:r>
        <w:t xml:space="preserve"> </w:t>
      </w:r>
      <w:proofErr w:type="spellStart"/>
      <w:r>
        <w:t>vnd</w:t>
      </w:r>
      <w:proofErr w:type="spellEnd"/>
      <w:r>
        <w:t xml:space="preserve"> </w:t>
      </w:r>
      <w:proofErr w:type="spellStart"/>
      <w:r>
        <w:t>angenomen</w:t>
      </w:r>
      <w:proofErr w:type="spellEnd"/>
      <w:r>
        <w:t xml:space="preserve"> durch den glauben, der da ist </w:t>
      </w:r>
      <w:proofErr w:type="spellStart"/>
      <w:r>
        <w:t>yn</w:t>
      </w:r>
      <w:proofErr w:type="spellEnd"/>
      <w:r>
        <w:t xml:space="preserve"> Christum. </w:t>
      </w:r>
      <w:proofErr w:type="spellStart"/>
      <w:r>
        <w:t>Wilcher</w:t>
      </w:r>
      <w:proofErr w:type="spellEnd"/>
      <w:r>
        <w:t xml:space="preserve"> von </w:t>
      </w:r>
      <w:proofErr w:type="spellStart"/>
      <w:r>
        <w:t>vnser</w:t>
      </w:r>
      <w:proofErr w:type="spellEnd"/>
      <w:r>
        <w:t xml:space="preserve"> </w:t>
      </w:r>
      <w:proofErr w:type="spellStart"/>
      <w:r>
        <w:t>sunde</w:t>
      </w:r>
      <w:proofErr w:type="spellEnd"/>
      <w:r>
        <w:t xml:space="preserve"> wegen on </w:t>
      </w:r>
      <w:proofErr w:type="spellStart"/>
      <w:r>
        <w:t>mannes</w:t>
      </w:r>
      <w:proofErr w:type="spellEnd"/>
      <w:r>
        <w:t xml:space="preserve"> zuthun von dem heiligen geist </w:t>
      </w:r>
      <w:proofErr w:type="spellStart"/>
      <w:r>
        <w:t>yn</w:t>
      </w:r>
      <w:proofErr w:type="spellEnd"/>
      <w:r>
        <w:t xml:space="preserve"> dem leibe der </w:t>
      </w:r>
      <w:proofErr w:type="spellStart"/>
      <w:r>
        <w:t>allerreynisten</w:t>
      </w:r>
      <w:proofErr w:type="spellEnd"/>
      <w:r>
        <w:t xml:space="preserve"> </w:t>
      </w:r>
      <w:proofErr w:type="spellStart"/>
      <w:r>
        <w:t>keuschten</w:t>
      </w:r>
      <w:proofErr w:type="spellEnd"/>
      <w:r>
        <w:t xml:space="preserve"> </w:t>
      </w:r>
      <w:proofErr w:type="spellStart"/>
      <w:r>
        <w:t>Jungfrawen</w:t>
      </w:r>
      <w:proofErr w:type="spellEnd"/>
      <w:r>
        <w:t xml:space="preserve"> empfangen, </w:t>
      </w:r>
      <w:proofErr w:type="spellStart"/>
      <w:r>
        <w:t>vnd</w:t>
      </w:r>
      <w:proofErr w:type="spellEnd"/>
      <w:r>
        <w:t xml:space="preserve"> aus derselbigen </w:t>
      </w:r>
      <w:proofErr w:type="spellStart"/>
      <w:r>
        <w:t>Jungfrawen</w:t>
      </w:r>
      <w:proofErr w:type="spellEnd"/>
      <w:r>
        <w:t xml:space="preserve"> </w:t>
      </w:r>
      <w:proofErr w:type="spellStart"/>
      <w:r>
        <w:t>geporn</w:t>
      </w:r>
      <w:proofErr w:type="spellEnd"/>
      <w:r>
        <w:t xml:space="preserve"> ist. Da denn Christus ein Son des </w:t>
      </w:r>
      <w:proofErr w:type="spellStart"/>
      <w:r>
        <w:t>menschen</w:t>
      </w:r>
      <w:proofErr w:type="spellEnd"/>
      <w:r>
        <w:t xml:space="preserve"> wird, auf das er </w:t>
      </w:r>
      <w:proofErr w:type="spellStart"/>
      <w:r>
        <w:t>vns</w:t>
      </w:r>
      <w:proofErr w:type="spellEnd"/>
      <w:r>
        <w:t xml:space="preserve"> </w:t>
      </w:r>
      <w:proofErr w:type="spellStart"/>
      <w:r>
        <w:t>kinder</w:t>
      </w:r>
      <w:proofErr w:type="spellEnd"/>
      <w:r>
        <w:t xml:space="preserve"> Gottes </w:t>
      </w:r>
      <w:proofErr w:type="spellStart"/>
      <w:r>
        <w:t>machete</w:t>
      </w:r>
      <w:proofErr w:type="spellEnd"/>
      <w:r>
        <w:t xml:space="preserve">. Er wird </w:t>
      </w:r>
      <w:proofErr w:type="spellStart"/>
      <w:r>
        <w:t>geporn</w:t>
      </w:r>
      <w:proofErr w:type="spellEnd"/>
      <w:r>
        <w:t xml:space="preserve"> aus der </w:t>
      </w:r>
      <w:proofErr w:type="spellStart"/>
      <w:r>
        <w:t>allerreynisten</w:t>
      </w:r>
      <w:proofErr w:type="spellEnd"/>
      <w:r>
        <w:t xml:space="preserve"> </w:t>
      </w:r>
      <w:proofErr w:type="spellStart"/>
      <w:r>
        <w:t>Jungfrawen</w:t>
      </w:r>
      <w:proofErr w:type="spellEnd"/>
      <w:r>
        <w:t xml:space="preserve">, auf das er </w:t>
      </w:r>
      <w:proofErr w:type="spellStart"/>
      <w:r>
        <w:t>vnsern</w:t>
      </w:r>
      <w:proofErr w:type="spellEnd"/>
      <w:r>
        <w:t xml:space="preserve"> </w:t>
      </w:r>
      <w:proofErr w:type="spellStart"/>
      <w:r>
        <w:t>vnflat</w:t>
      </w:r>
      <w:proofErr w:type="spellEnd"/>
      <w:r>
        <w:t xml:space="preserve"> abwasche. Er leidet </w:t>
      </w:r>
      <w:proofErr w:type="spellStart"/>
      <w:r>
        <w:t>vnter</w:t>
      </w:r>
      <w:proofErr w:type="spellEnd"/>
      <w:r>
        <w:t xml:space="preserve"> Pontio Pilato </w:t>
      </w:r>
      <w:proofErr w:type="spellStart"/>
      <w:r>
        <w:t>vmb</w:t>
      </w:r>
      <w:proofErr w:type="spellEnd"/>
      <w:r>
        <w:t xml:space="preserve"> </w:t>
      </w:r>
      <w:proofErr w:type="spellStart"/>
      <w:r>
        <w:t>vnser</w:t>
      </w:r>
      <w:proofErr w:type="spellEnd"/>
      <w:r>
        <w:t xml:space="preserve"> </w:t>
      </w:r>
      <w:proofErr w:type="spellStart"/>
      <w:r>
        <w:t>sunde</w:t>
      </w:r>
      <w:proofErr w:type="spellEnd"/>
      <w:r>
        <w:t xml:space="preserve"> willen. Er wird </w:t>
      </w:r>
      <w:proofErr w:type="spellStart"/>
      <w:r>
        <w:t>gecreutziget</w:t>
      </w:r>
      <w:proofErr w:type="spellEnd"/>
      <w:r>
        <w:t xml:space="preserve">, so das er </w:t>
      </w:r>
      <w:proofErr w:type="spellStart"/>
      <w:r>
        <w:t>ausgetilget</w:t>
      </w:r>
      <w:proofErr w:type="spellEnd"/>
      <w:r>
        <w:t xml:space="preserve"> hat die </w:t>
      </w:r>
      <w:proofErr w:type="spellStart"/>
      <w:r>
        <w:t>handschrifft</w:t>
      </w:r>
      <w:proofErr w:type="spellEnd"/>
      <w:r>
        <w:t xml:space="preserve"> wider </w:t>
      </w:r>
      <w:proofErr w:type="spellStart"/>
      <w:r>
        <w:t>vns</w:t>
      </w:r>
      <w:proofErr w:type="spellEnd"/>
      <w:r>
        <w:t xml:space="preserve">, durch </w:t>
      </w:r>
      <w:proofErr w:type="spellStart"/>
      <w:r>
        <w:t>schrifftliche</w:t>
      </w:r>
      <w:proofErr w:type="spellEnd"/>
      <w:r>
        <w:t xml:space="preserve"> </w:t>
      </w:r>
      <w:proofErr w:type="spellStart"/>
      <w:r>
        <w:t>satzung</w:t>
      </w:r>
      <w:proofErr w:type="spellEnd"/>
      <w:r>
        <w:t xml:space="preserve"> erweiset, </w:t>
      </w:r>
      <w:proofErr w:type="spellStart"/>
      <w:r>
        <w:t>wilche</w:t>
      </w:r>
      <w:proofErr w:type="spellEnd"/>
      <w:r>
        <w:t xml:space="preserve"> </w:t>
      </w:r>
      <w:proofErr w:type="spellStart"/>
      <w:r>
        <w:t>vns</w:t>
      </w:r>
      <w:proofErr w:type="spellEnd"/>
      <w:r>
        <w:t xml:space="preserve"> entgegen war, </w:t>
      </w:r>
      <w:proofErr w:type="spellStart"/>
      <w:r>
        <w:t>vnd</w:t>
      </w:r>
      <w:proofErr w:type="spellEnd"/>
      <w:r>
        <w:t xml:space="preserve"> hat sie aus dem mittel gethan </w:t>
      </w:r>
      <w:proofErr w:type="spellStart"/>
      <w:r>
        <w:t>vnd</w:t>
      </w:r>
      <w:proofErr w:type="spellEnd"/>
      <w:r>
        <w:t xml:space="preserve"> an das </w:t>
      </w:r>
      <w:proofErr w:type="spellStart"/>
      <w:r>
        <w:t>creutz</w:t>
      </w:r>
      <w:proofErr w:type="spellEnd"/>
      <w:r>
        <w:t xml:space="preserve"> </w:t>
      </w:r>
      <w:proofErr w:type="spellStart"/>
      <w:r>
        <w:t>gehefftet</w:t>
      </w:r>
      <w:proofErr w:type="spellEnd"/>
      <w:r>
        <w:t xml:space="preserve">. Am </w:t>
      </w:r>
      <w:proofErr w:type="spellStart"/>
      <w:r>
        <w:t>creutze</w:t>
      </w:r>
      <w:proofErr w:type="spellEnd"/>
      <w:r>
        <w:t xml:space="preserve"> stirbet er, auf das er durch den </w:t>
      </w:r>
      <w:proofErr w:type="spellStart"/>
      <w:r>
        <w:t>tod</w:t>
      </w:r>
      <w:proofErr w:type="spellEnd"/>
      <w:r>
        <w:t xml:space="preserve"> das leben an tag </w:t>
      </w:r>
      <w:proofErr w:type="spellStart"/>
      <w:r>
        <w:t>brechte</w:t>
      </w:r>
      <w:proofErr w:type="spellEnd"/>
      <w:r>
        <w:t xml:space="preserve"> </w:t>
      </w:r>
      <w:proofErr w:type="spellStart"/>
      <w:r>
        <w:t>vnd</w:t>
      </w:r>
      <w:proofErr w:type="spellEnd"/>
      <w:r>
        <w:t xml:space="preserve"> die </w:t>
      </w:r>
      <w:proofErr w:type="spellStart"/>
      <w:r>
        <w:t>vnsterblickeit</w:t>
      </w:r>
      <w:proofErr w:type="spellEnd"/>
      <w:r>
        <w:t xml:space="preserve"> durch das </w:t>
      </w:r>
      <w:proofErr w:type="spellStart"/>
      <w:r>
        <w:t>Euangelion</w:t>
      </w:r>
      <w:proofErr w:type="spellEnd"/>
      <w:r>
        <w:t xml:space="preserve"> </w:t>
      </w:r>
      <w:proofErr w:type="spellStart"/>
      <w:r>
        <w:t>furtrüge</w:t>
      </w:r>
      <w:proofErr w:type="spellEnd"/>
      <w:r>
        <w:t xml:space="preserve">. Er wird begraben, auf das wir also mit </w:t>
      </w:r>
      <w:proofErr w:type="spellStart"/>
      <w:r>
        <w:t>yhm</w:t>
      </w:r>
      <w:proofErr w:type="spellEnd"/>
      <w:r>
        <w:t xml:space="preserve"> begraben durch die </w:t>
      </w:r>
      <w:proofErr w:type="spellStart"/>
      <w:r>
        <w:t>Tauffe</w:t>
      </w:r>
      <w:proofErr w:type="spellEnd"/>
      <w:r>
        <w:t xml:space="preserve"> </w:t>
      </w:r>
      <w:proofErr w:type="spellStart"/>
      <w:r>
        <w:t>yn</w:t>
      </w:r>
      <w:proofErr w:type="spellEnd"/>
      <w:r>
        <w:t xml:space="preserve"> den </w:t>
      </w:r>
      <w:proofErr w:type="spellStart"/>
      <w:r>
        <w:t>tod</w:t>
      </w:r>
      <w:proofErr w:type="spellEnd"/>
      <w:r>
        <w:t xml:space="preserve"> </w:t>
      </w:r>
      <w:proofErr w:type="spellStart"/>
      <w:r>
        <w:t>yn</w:t>
      </w:r>
      <w:proofErr w:type="spellEnd"/>
      <w:r>
        <w:t xml:space="preserve"> einem </w:t>
      </w:r>
      <w:proofErr w:type="spellStart"/>
      <w:r>
        <w:t>newen</w:t>
      </w:r>
      <w:proofErr w:type="spellEnd"/>
      <w:r>
        <w:t xml:space="preserve"> leben wandelten. Er ist </w:t>
      </w:r>
      <w:proofErr w:type="spellStart"/>
      <w:r>
        <w:t>niddergestigen</w:t>
      </w:r>
      <w:proofErr w:type="spellEnd"/>
      <w:r>
        <w:t xml:space="preserve"> zu der helle, auf das er die Tyranney </w:t>
      </w:r>
      <w:proofErr w:type="spellStart"/>
      <w:r>
        <w:t>vnd</w:t>
      </w:r>
      <w:proofErr w:type="spellEnd"/>
      <w:r>
        <w:t xml:space="preserve"> das </w:t>
      </w:r>
      <w:proofErr w:type="spellStart"/>
      <w:r>
        <w:t>wüeten</w:t>
      </w:r>
      <w:proofErr w:type="spellEnd"/>
      <w:r>
        <w:t xml:space="preserve"> der helle </w:t>
      </w:r>
      <w:proofErr w:type="spellStart"/>
      <w:r>
        <w:t>vmbstiesse</w:t>
      </w:r>
      <w:proofErr w:type="spellEnd"/>
      <w:r>
        <w:t xml:space="preserve"> </w:t>
      </w:r>
      <w:proofErr w:type="spellStart"/>
      <w:r>
        <w:t>vnd</w:t>
      </w:r>
      <w:proofErr w:type="spellEnd"/>
      <w:r>
        <w:t xml:space="preserve"> </w:t>
      </w:r>
      <w:proofErr w:type="spellStart"/>
      <w:r>
        <w:t>verterbete</w:t>
      </w:r>
      <w:proofErr w:type="spellEnd"/>
      <w:r>
        <w:t xml:space="preserve">. Am dritten tage ist er auferstanden von den todten, der hellen </w:t>
      </w:r>
      <w:proofErr w:type="spellStart"/>
      <w:r>
        <w:t>vnd</w:t>
      </w:r>
      <w:proofErr w:type="spellEnd"/>
      <w:r>
        <w:t xml:space="preserve"> des </w:t>
      </w:r>
      <w:proofErr w:type="spellStart"/>
      <w:r>
        <w:t>Teuffels</w:t>
      </w:r>
      <w:proofErr w:type="spellEnd"/>
      <w:r>
        <w:t xml:space="preserve">, </w:t>
      </w:r>
      <w:proofErr w:type="spellStart"/>
      <w:r>
        <w:t>vmb</w:t>
      </w:r>
      <w:proofErr w:type="spellEnd"/>
      <w:r>
        <w:t xml:space="preserve"> </w:t>
      </w:r>
      <w:proofErr w:type="spellStart"/>
      <w:r>
        <w:t>vnser</w:t>
      </w:r>
      <w:proofErr w:type="spellEnd"/>
      <w:r>
        <w:t xml:space="preserve"> </w:t>
      </w:r>
      <w:proofErr w:type="spellStart"/>
      <w:r>
        <w:t>rechtfertigung</w:t>
      </w:r>
      <w:proofErr w:type="spellEnd"/>
      <w:r>
        <w:t xml:space="preserve"> willen, auf das wir, die wir an </w:t>
      </w:r>
      <w:proofErr w:type="spellStart"/>
      <w:r>
        <w:t>yhn</w:t>
      </w:r>
      <w:proofErr w:type="spellEnd"/>
      <w:r>
        <w:t xml:space="preserve"> </w:t>
      </w:r>
      <w:proofErr w:type="spellStart"/>
      <w:r>
        <w:t>gleuben</w:t>
      </w:r>
      <w:proofErr w:type="spellEnd"/>
      <w:r>
        <w:t xml:space="preserve">, nicht verderben, sondern das ewige leben haben, auf das wir auch durch </w:t>
      </w:r>
      <w:proofErr w:type="spellStart"/>
      <w:r>
        <w:t>vnd</w:t>
      </w:r>
      <w:proofErr w:type="spellEnd"/>
      <w:r>
        <w:t xml:space="preserve"> </w:t>
      </w:r>
      <w:proofErr w:type="spellStart"/>
      <w:r>
        <w:t>yn</w:t>
      </w:r>
      <w:proofErr w:type="spellEnd"/>
      <w:r>
        <w:t xml:space="preserve"> </w:t>
      </w:r>
      <w:proofErr w:type="spellStart"/>
      <w:r>
        <w:t>yhm</w:t>
      </w:r>
      <w:proofErr w:type="spellEnd"/>
      <w:r>
        <w:t xml:space="preserve"> den </w:t>
      </w:r>
      <w:proofErr w:type="spellStart"/>
      <w:r>
        <w:t>tod</w:t>
      </w:r>
      <w:proofErr w:type="spellEnd"/>
      <w:r>
        <w:t xml:space="preserve">, die helle </w:t>
      </w:r>
      <w:proofErr w:type="spellStart"/>
      <w:r>
        <w:t>vnd</w:t>
      </w:r>
      <w:proofErr w:type="spellEnd"/>
      <w:r>
        <w:t xml:space="preserve"> den </w:t>
      </w:r>
      <w:proofErr w:type="spellStart"/>
      <w:r>
        <w:t>Teuffel</w:t>
      </w:r>
      <w:proofErr w:type="spellEnd"/>
      <w:r>
        <w:t xml:space="preserve"> </w:t>
      </w:r>
      <w:proofErr w:type="spellStart"/>
      <w:r>
        <w:t>vberwinden</w:t>
      </w:r>
      <w:proofErr w:type="spellEnd"/>
      <w:r>
        <w:t xml:space="preserve">. Er ist </w:t>
      </w:r>
      <w:proofErr w:type="spellStart"/>
      <w:r>
        <w:t>aufgefaren</w:t>
      </w:r>
      <w:proofErr w:type="spellEnd"/>
      <w:r>
        <w:t xml:space="preserve"> gen </w:t>
      </w:r>
      <w:proofErr w:type="spellStart"/>
      <w:r>
        <w:t>hymel</w:t>
      </w:r>
      <w:proofErr w:type="spellEnd"/>
      <w:r>
        <w:t xml:space="preserve">, auf das er </w:t>
      </w:r>
      <w:proofErr w:type="spellStart"/>
      <w:r>
        <w:t>daselbs</w:t>
      </w:r>
      <w:proofErr w:type="spellEnd"/>
      <w:r>
        <w:t xml:space="preserve"> bey dem Vater ein </w:t>
      </w:r>
      <w:proofErr w:type="spellStart"/>
      <w:r>
        <w:t>mitteler</w:t>
      </w:r>
      <w:proofErr w:type="spellEnd"/>
      <w:r>
        <w:t xml:space="preserve"> </w:t>
      </w:r>
      <w:proofErr w:type="spellStart"/>
      <w:r>
        <w:t>vnd</w:t>
      </w:r>
      <w:proofErr w:type="spellEnd"/>
      <w:r>
        <w:t xml:space="preserve"> </w:t>
      </w:r>
      <w:proofErr w:type="spellStart"/>
      <w:r>
        <w:t>furbitter</w:t>
      </w:r>
      <w:proofErr w:type="spellEnd"/>
      <w:r>
        <w:t xml:space="preserve"> </w:t>
      </w:r>
      <w:proofErr w:type="spellStart"/>
      <w:r>
        <w:t>were</w:t>
      </w:r>
      <w:proofErr w:type="spellEnd"/>
      <w:r>
        <w:t xml:space="preserve"> </w:t>
      </w:r>
      <w:proofErr w:type="spellStart"/>
      <w:r>
        <w:t>fur</w:t>
      </w:r>
      <w:proofErr w:type="spellEnd"/>
      <w:r>
        <w:t xml:space="preserve"> </w:t>
      </w:r>
      <w:proofErr w:type="spellStart"/>
      <w:r>
        <w:t>vnsere</w:t>
      </w:r>
      <w:proofErr w:type="spellEnd"/>
      <w:r>
        <w:t xml:space="preserve"> </w:t>
      </w:r>
      <w:proofErr w:type="spellStart"/>
      <w:r>
        <w:t>sunde</w:t>
      </w:r>
      <w:proofErr w:type="spellEnd"/>
      <w:r>
        <w:t xml:space="preserve">, Denn es ist nur ein </w:t>
      </w:r>
      <w:proofErr w:type="spellStart"/>
      <w:r>
        <w:t>mitler</w:t>
      </w:r>
      <w:proofErr w:type="spellEnd"/>
      <w:r>
        <w:t xml:space="preserve"> Gottes </w:t>
      </w:r>
      <w:proofErr w:type="spellStart"/>
      <w:r>
        <w:t>vnd</w:t>
      </w:r>
      <w:proofErr w:type="spellEnd"/>
      <w:r>
        <w:t xml:space="preserve"> der </w:t>
      </w:r>
      <w:proofErr w:type="spellStart"/>
      <w:r>
        <w:t>menschen</w:t>
      </w:r>
      <w:proofErr w:type="spellEnd"/>
      <w:r>
        <w:t xml:space="preserve">, der da ist </w:t>
      </w:r>
      <w:proofErr w:type="spellStart"/>
      <w:r>
        <w:t>Jhesus</w:t>
      </w:r>
      <w:proofErr w:type="spellEnd"/>
      <w:r>
        <w:t xml:space="preserve"> Christus. Er ist </w:t>
      </w:r>
      <w:proofErr w:type="spellStart"/>
      <w:r>
        <w:t>aufgefaren</w:t>
      </w:r>
      <w:proofErr w:type="spellEnd"/>
      <w:r>
        <w:t xml:space="preserve"> gen </w:t>
      </w:r>
      <w:proofErr w:type="spellStart"/>
      <w:r>
        <w:t>hymel</w:t>
      </w:r>
      <w:proofErr w:type="spellEnd"/>
      <w:r>
        <w:t xml:space="preserve">, auf das er den </w:t>
      </w:r>
      <w:proofErr w:type="spellStart"/>
      <w:r>
        <w:t>menschen</w:t>
      </w:r>
      <w:proofErr w:type="spellEnd"/>
      <w:r>
        <w:t xml:space="preserve"> gaben </w:t>
      </w:r>
      <w:proofErr w:type="spellStart"/>
      <w:r>
        <w:t>schenckete</w:t>
      </w:r>
      <w:proofErr w:type="spellEnd"/>
      <w:r>
        <w:t xml:space="preserve">. Er ist </w:t>
      </w:r>
      <w:proofErr w:type="spellStart"/>
      <w:r>
        <w:t>aufgefaren</w:t>
      </w:r>
      <w:proofErr w:type="spellEnd"/>
      <w:r>
        <w:t xml:space="preserve"> gen </w:t>
      </w:r>
      <w:proofErr w:type="spellStart"/>
      <w:r>
        <w:t>hymel</w:t>
      </w:r>
      <w:proofErr w:type="spellEnd"/>
      <w:r>
        <w:t xml:space="preserve">, auf das wir auch </w:t>
      </w:r>
      <w:proofErr w:type="spellStart"/>
      <w:r>
        <w:t>yn</w:t>
      </w:r>
      <w:proofErr w:type="spellEnd"/>
      <w:r>
        <w:t xml:space="preserve"> </w:t>
      </w:r>
      <w:proofErr w:type="spellStart"/>
      <w:r>
        <w:t>yhm</w:t>
      </w:r>
      <w:proofErr w:type="spellEnd"/>
      <w:r>
        <w:t xml:space="preserve"> </w:t>
      </w:r>
      <w:proofErr w:type="spellStart"/>
      <w:r>
        <w:t>hynauffaren</w:t>
      </w:r>
      <w:proofErr w:type="spellEnd"/>
      <w:r>
        <w:t xml:space="preserve">. Er ist </w:t>
      </w:r>
      <w:proofErr w:type="spellStart"/>
      <w:r>
        <w:t>aufgefaren</w:t>
      </w:r>
      <w:proofErr w:type="spellEnd"/>
      <w:r>
        <w:t xml:space="preserve"> gen </w:t>
      </w:r>
      <w:proofErr w:type="spellStart"/>
      <w:r>
        <w:t>hymel</w:t>
      </w:r>
      <w:proofErr w:type="spellEnd"/>
      <w:r>
        <w:t xml:space="preserve"> </w:t>
      </w:r>
      <w:proofErr w:type="spellStart"/>
      <w:r>
        <w:t>vnd</w:t>
      </w:r>
      <w:proofErr w:type="spellEnd"/>
      <w:r>
        <w:t xml:space="preserve"> sitzet zur rechten </w:t>
      </w:r>
      <w:proofErr w:type="spellStart"/>
      <w:r>
        <w:t>hand</w:t>
      </w:r>
      <w:proofErr w:type="spellEnd"/>
      <w:r>
        <w:t xml:space="preserve"> Gottes des Vaters, dem Vater gleich, neben dem </w:t>
      </w:r>
      <w:proofErr w:type="spellStart"/>
      <w:r>
        <w:t>almechtigen</w:t>
      </w:r>
      <w:proofErr w:type="spellEnd"/>
      <w:r>
        <w:t xml:space="preserve"> Vater ein </w:t>
      </w:r>
      <w:proofErr w:type="spellStart"/>
      <w:r>
        <w:t>almechtiger</w:t>
      </w:r>
      <w:proofErr w:type="spellEnd"/>
      <w:r>
        <w:t xml:space="preserve"> Son, ein </w:t>
      </w:r>
      <w:proofErr w:type="spellStart"/>
      <w:r>
        <w:t>gebenedeyter</w:t>
      </w:r>
      <w:proofErr w:type="spellEnd"/>
      <w:r>
        <w:t xml:space="preserve"> Gott zu ewigen </w:t>
      </w:r>
      <w:proofErr w:type="spellStart"/>
      <w:r>
        <w:t>gezeitten</w:t>
      </w:r>
      <w:proofErr w:type="spellEnd"/>
      <w:r>
        <w:t xml:space="preserve">, Amen. Der da zur zeit, </w:t>
      </w:r>
      <w:proofErr w:type="spellStart"/>
      <w:r>
        <w:t>wens</w:t>
      </w:r>
      <w:proofErr w:type="spellEnd"/>
      <w:r>
        <w:t xml:space="preserve"> </w:t>
      </w:r>
      <w:proofErr w:type="spellStart"/>
      <w:r>
        <w:t>yhm</w:t>
      </w:r>
      <w:proofErr w:type="spellEnd"/>
      <w:r>
        <w:t xml:space="preserve"> </w:t>
      </w:r>
      <w:proofErr w:type="spellStart"/>
      <w:r>
        <w:t>wolgeflet</w:t>
      </w:r>
      <w:proofErr w:type="spellEnd"/>
      <w:r>
        <w:t xml:space="preserve">, wird </w:t>
      </w:r>
      <w:proofErr w:type="spellStart"/>
      <w:r>
        <w:t>komen</w:t>
      </w:r>
      <w:proofErr w:type="spellEnd"/>
      <w:r>
        <w:t xml:space="preserve"> ein Richter der lebendigen, die seine plötzliche </w:t>
      </w:r>
      <w:proofErr w:type="spellStart"/>
      <w:r>
        <w:t>zukunfft</w:t>
      </w:r>
      <w:proofErr w:type="spellEnd"/>
      <w:r>
        <w:t xml:space="preserve"> </w:t>
      </w:r>
      <w:proofErr w:type="spellStart"/>
      <w:r>
        <w:t>ergreiffen</w:t>
      </w:r>
      <w:proofErr w:type="spellEnd"/>
      <w:r>
        <w:t xml:space="preserve"> wird, </w:t>
      </w:r>
      <w:proofErr w:type="spellStart"/>
      <w:r>
        <w:t>vnd</w:t>
      </w:r>
      <w:proofErr w:type="spellEnd"/>
      <w:r>
        <w:t xml:space="preserve"> der todten, die zum leben </w:t>
      </w:r>
      <w:proofErr w:type="spellStart"/>
      <w:r>
        <w:t>widderumb</w:t>
      </w:r>
      <w:proofErr w:type="spellEnd"/>
      <w:r>
        <w:t xml:space="preserve"> werden </w:t>
      </w:r>
      <w:proofErr w:type="spellStart"/>
      <w:r>
        <w:t>geruffen</w:t>
      </w:r>
      <w:proofErr w:type="spellEnd"/>
      <w:r>
        <w:t xml:space="preserve"> werden. </w:t>
      </w:r>
    </w:p>
    <w:p w14:paraId="16366BA3" w14:textId="77777777" w:rsidR="009079A2" w:rsidRDefault="009079A2" w:rsidP="009079A2">
      <w:pPr>
        <w:pStyle w:val="StandardWeb"/>
      </w:pPr>
      <w:r>
        <w:t xml:space="preserve">Ich </w:t>
      </w:r>
      <w:proofErr w:type="spellStart"/>
      <w:r>
        <w:t>gleube</w:t>
      </w:r>
      <w:proofErr w:type="spellEnd"/>
      <w:r>
        <w:t xml:space="preserve"> </w:t>
      </w:r>
      <w:proofErr w:type="spellStart"/>
      <w:r>
        <w:t>yn</w:t>
      </w:r>
      <w:proofErr w:type="spellEnd"/>
      <w:r>
        <w:t xml:space="preserve"> den heiligen Geist, den </w:t>
      </w:r>
      <w:proofErr w:type="spellStart"/>
      <w:r>
        <w:t>warhafftigen</w:t>
      </w:r>
      <w:proofErr w:type="spellEnd"/>
      <w:r>
        <w:t xml:space="preserve"> Gott, der vom Vater </w:t>
      </w:r>
      <w:proofErr w:type="spellStart"/>
      <w:r>
        <w:t>vnd</w:t>
      </w:r>
      <w:proofErr w:type="spellEnd"/>
      <w:r>
        <w:t xml:space="preserve"> vom </w:t>
      </w:r>
      <w:proofErr w:type="spellStart"/>
      <w:r>
        <w:t>Sone</w:t>
      </w:r>
      <w:proofErr w:type="spellEnd"/>
      <w:r>
        <w:t xml:space="preserve"> </w:t>
      </w:r>
      <w:proofErr w:type="spellStart"/>
      <w:r>
        <w:t>herkömpt</w:t>
      </w:r>
      <w:proofErr w:type="spellEnd"/>
      <w:r>
        <w:t xml:space="preserve">, der da alle ding heiliget, ausserhalb </w:t>
      </w:r>
      <w:proofErr w:type="spellStart"/>
      <w:r>
        <w:t>wilchem</w:t>
      </w:r>
      <w:proofErr w:type="spellEnd"/>
      <w:r>
        <w:t xml:space="preserve"> nichts heilig ist. Ich </w:t>
      </w:r>
      <w:proofErr w:type="spellStart"/>
      <w:r>
        <w:t>gleub</w:t>
      </w:r>
      <w:proofErr w:type="spellEnd"/>
      <w:r>
        <w:t xml:space="preserve"> eine heilige Christliche </w:t>
      </w:r>
      <w:proofErr w:type="spellStart"/>
      <w:r>
        <w:t>kirche</w:t>
      </w:r>
      <w:proofErr w:type="spellEnd"/>
      <w:r>
        <w:t xml:space="preserve">, die da ist eine </w:t>
      </w:r>
      <w:proofErr w:type="spellStart"/>
      <w:r>
        <w:t>gemeynschafft</w:t>
      </w:r>
      <w:proofErr w:type="spellEnd"/>
      <w:r>
        <w:t xml:space="preserve"> der heiligen, die </w:t>
      </w:r>
      <w:proofErr w:type="spellStart"/>
      <w:r>
        <w:t>yn</w:t>
      </w:r>
      <w:proofErr w:type="spellEnd"/>
      <w:r>
        <w:t xml:space="preserve"> Christum </w:t>
      </w:r>
      <w:proofErr w:type="spellStart"/>
      <w:r>
        <w:t>gleuben</w:t>
      </w:r>
      <w:proofErr w:type="spellEnd"/>
      <w:r>
        <w:t xml:space="preserve">, die da ist das </w:t>
      </w:r>
      <w:proofErr w:type="spellStart"/>
      <w:r>
        <w:t>heubt</w:t>
      </w:r>
      <w:proofErr w:type="spellEnd"/>
      <w:r>
        <w:t xml:space="preserve"> der heiligen. Also </w:t>
      </w:r>
      <w:proofErr w:type="spellStart"/>
      <w:r>
        <w:t>gleube</w:t>
      </w:r>
      <w:proofErr w:type="spellEnd"/>
      <w:r>
        <w:t xml:space="preserve"> ich eine heilige Christliche </w:t>
      </w:r>
      <w:proofErr w:type="spellStart"/>
      <w:r>
        <w:t>kirche</w:t>
      </w:r>
      <w:proofErr w:type="spellEnd"/>
      <w:r>
        <w:t xml:space="preserve">, das sie </w:t>
      </w:r>
      <w:proofErr w:type="spellStart"/>
      <w:r>
        <w:t>geregirt</w:t>
      </w:r>
      <w:proofErr w:type="spellEnd"/>
      <w:r>
        <w:t xml:space="preserve"> wird von dem heiligen Geiste. Ich </w:t>
      </w:r>
      <w:proofErr w:type="spellStart"/>
      <w:r>
        <w:t>gleube</w:t>
      </w:r>
      <w:proofErr w:type="spellEnd"/>
      <w:r>
        <w:t xml:space="preserve"> auch, das dieselbige Christliche </w:t>
      </w:r>
      <w:proofErr w:type="spellStart"/>
      <w:r>
        <w:t>gemeyne</w:t>
      </w:r>
      <w:proofErr w:type="spellEnd"/>
      <w:r>
        <w:t xml:space="preserve"> von Christo empfangen habe die </w:t>
      </w:r>
      <w:proofErr w:type="spellStart"/>
      <w:r>
        <w:t>schlüssel</w:t>
      </w:r>
      <w:proofErr w:type="spellEnd"/>
      <w:r>
        <w:t xml:space="preserve">, die </w:t>
      </w:r>
      <w:proofErr w:type="spellStart"/>
      <w:r>
        <w:t>gewalt</w:t>
      </w:r>
      <w:proofErr w:type="spellEnd"/>
      <w:r>
        <w:t xml:space="preserve"> zu binden und zu lösen die </w:t>
      </w:r>
      <w:proofErr w:type="spellStart"/>
      <w:r>
        <w:t>sunden</w:t>
      </w:r>
      <w:proofErr w:type="spellEnd"/>
      <w:r>
        <w:t xml:space="preserve">. Ich </w:t>
      </w:r>
      <w:proofErr w:type="spellStart"/>
      <w:r>
        <w:t>gleube</w:t>
      </w:r>
      <w:proofErr w:type="spellEnd"/>
      <w:r>
        <w:t xml:space="preserve">, das </w:t>
      </w:r>
      <w:proofErr w:type="spellStart"/>
      <w:r>
        <w:t>yn</w:t>
      </w:r>
      <w:proofErr w:type="spellEnd"/>
      <w:r>
        <w:t xml:space="preserve"> dieser </w:t>
      </w:r>
      <w:proofErr w:type="spellStart"/>
      <w:r>
        <w:t>kirchen</w:t>
      </w:r>
      <w:proofErr w:type="spellEnd"/>
      <w:r>
        <w:t xml:space="preserve"> sey </w:t>
      </w:r>
      <w:proofErr w:type="spellStart"/>
      <w:r>
        <w:t>vergebung</w:t>
      </w:r>
      <w:proofErr w:type="spellEnd"/>
      <w:r>
        <w:t xml:space="preserve"> der </w:t>
      </w:r>
      <w:proofErr w:type="spellStart"/>
      <w:r>
        <w:t>sunden</w:t>
      </w:r>
      <w:proofErr w:type="spellEnd"/>
      <w:r>
        <w:t xml:space="preserve">, die da </w:t>
      </w:r>
      <w:proofErr w:type="spellStart"/>
      <w:r>
        <w:t>geschicht</w:t>
      </w:r>
      <w:proofErr w:type="spellEnd"/>
      <w:r>
        <w:t xml:space="preserve"> durch die </w:t>
      </w:r>
      <w:proofErr w:type="spellStart"/>
      <w:r>
        <w:t>erlösung</w:t>
      </w:r>
      <w:proofErr w:type="spellEnd"/>
      <w:r>
        <w:t xml:space="preserve"> des </w:t>
      </w:r>
      <w:proofErr w:type="spellStart"/>
      <w:r>
        <w:t>bluts</w:t>
      </w:r>
      <w:proofErr w:type="spellEnd"/>
      <w:r>
        <w:t xml:space="preserve"> Christi, der </w:t>
      </w:r>
      <w:proofErr w:type="spellStart"/>
      <w:r>
        <w:t>vns</w:t>
      </w:r>
      <w:proofErr w:type="spellEnd"/>
      <w:r>
        <w:t xml:space="preserve"> von Gott gemacht ist zur </w:t>
      </w:r>
      <w:proofErr w:type="spellStart"/>
      <w:r>
        <w:t>weisheit</w:t>
      </w:r>
      <w:proofErr w:type="spellEnd"/>
      <w:r>
        <w:t xml:space="preserve">, </w:t>
      </w:r>
      <w:proofErr w:type="spellStart"/>
      <w:r>
        <w:t>vnd</w:t>
      </w:r>
      <w:proofErr w:type="spellEnd"/>
      <w:r>
        <w:t xml:space="preserve"> zur </w:t>
      </w:r>
      <w:proofErr w:type="spellStart"/>
      <w:r>
        <w:t>gerechtickeit</w:t>
      </w:r>
      <w:proofErr w:type="spellEnd"/>
      <w:r>
        <w:t xml:space="preserve">, </w:t>
      </w:r>
      <w:proofErr w:type="spellStart"/>
      <w:r>
        <w:t>vnd</w:t>
      </w:r>
      <w:proofErr w:type="spellEnd"/>
      <w:r>
        <w:t xml:space="preserve"> zur </w:t>
      </w:r>
      <w:proofErr w:type="spellStart"/>
      <w:r>
        <w:t>heiligung</w:t>
      </w:r>
      <w:proofErr w:type="spellEnd"/>
      <w:r>
        <w:t xml:space="preserve"> und zur </w:t>
      </w:r>
      <w:proofErr w:type="spellStart"/>
      <w:r>
        <w:t>erlösung</w:t>
      </w:r>
      <w:proofErr w:type="spellEnd"/>
      <w:r>
        <w:t xml:space="preserve">. </w:t>
      </w:r>
    </w:p>
    <w:p w14:paraId="40CBF8DF" w14:textId="77777777" w:rsidR="009079A2" w:rsidRDefault="009079A2" w:rsidP="009079A2">
      <w:pPr>
        <w:pStyle w:val="StandardWeb"/>
      </w:pPr>
      <w:r>
        <w:t xml:space="preserve">Ich </w:t>
      </w:r>
      <w:proofErr w:type="spellStart"/>
      <w:r>
        <w:t>gleube</w:t>
      </w:r>
      <w:proofErr w:type="spellEnd"/>
      <w:r>
        <w:t xml:space="preserve"> die </w:t>
      </w:r>
      <w:proofErr w:type="spellStart"/>
      <w:r>
        <w:t>auferstehung</w:t>
      </w:r>
      <w:proofErr w:type="spellEnd"/>
      <w:r>
        <w:t xml:space="preserve"> des </w:t>
      </w:r>
      <w:proofErr w:type="spellStart"/>
      <w:r>
        <w:t>fleischs</w:t>
      </w:r>
      <w:proofErr w:type="spellEnd"/>
      <w:r>
        <w:t xml:space="preserve">, Ich </w:t>
      </w:r>
      <w:proofErr w:type="spellStart"/>
      <w:r>
        <w:t>gleube</w:t>
      </w:r>
      <w:proofErr w:type="spellEnd"/>
      <w:r>
        <w:t xml:space="preserve">, das alle </w:t>
      </w:r>
      <w:proofErr w:type="spellStart"/>
      <w:r>
        <w:t>menschen</w:t>
      </w:r>
      <w:proofErr w:type="spellEnd"/>
      <w:r>
        <w:t xml:space="preserve"> mit diesem leibe, des sie </w:t>
      </w:r>
      <w:proofErr w:type="spellStart"/>
      <w:r>
        <w:t>ytzt</w:t>
      </w:r>
      <w:proofErr w:type="spellEnd"/>
      <w:r>
        <w:t xml:space="preserve"> gebrauchen, der da begraben ist von von den </w:t>
      </w:r>
      <w:proofErr w:type="spellStart"/>
      <w:r>
        <w:t>würmern</w:t>
      </w:r>
      <w:proofErr w:type="spellEnd"/>
      <w:r>
        <w:t xml:space="preserve"> gefressen, </w:t>
      </w:r>
      <w:proofErr w:type="spellStart"/>
      <w:r>
        <w:t>odder</w:t>
      </w:r>
      <w:proofErr w:type="spellEnd"/>
      <w:r>
        <w:t xml:space="preserve"> wie er sonst </w:t>
      </w:r>
      <w:proofErr w:type="spellStart"/>
      <w:r>
        <w:t>verzeret</w:t>
      </w:r>
      <w:proofErr w:type="spellEnd"/>
      <w:r>
        <w:t xml:space="preserve"> </w:t>
      </w:r>
      <w:proofErr w:type="spellStart"/>
      <w:r>
        <w:t>vnd</w:t>
      </w:r>
      <w:proofErr w:type="spellEnd"/>
      <w:r>
        <w:t xml:space="preserve"> </w:t>
      </w:r>
      <w:proofErr w:type="spellStart"/>
      <w:r>
        <w:t>vmbkomen</w:t>
      </w:r>
      <w:proofErr w:type="spellEnd"/>
      <w:r>
        <w:t xml:space="preserve"> ist, </w:t>
      </w:r>
      <w:proofErr w:type="spellStart"/>
      <w:r>
        <w:t>widderümb</w:t>
      </w:r>
      <w:proofErr w:type="spellEnd"/>
      <w:r>
        <w:t xml:space="preserve"> zum leben werden auferstehen. Ich </w:t>
      </w:r>
      <w:proofErr w:type="spellStart"/>
      <w:r>
        <w:t>gleube</w:t>
      </w:r>
      <w:proofErr w:type="spellEnd"/>
      <w:r>
        <w:t xml:space="preserve"> auch, das nach diesem leben, </w:t>
      </w:r>
      <w:proofErr w:type="spellStart"/>
      <w:r>
        <w:t>wilchs</w:t>
      </w:r>
      <w:proofErr w:type="spellEnd"/>
      <w:r>
        <w:t xml:space="preserve"> wie eine blasse ist auf dem </w:t>
      </w:r>
      <w:proofErr w:type="spellStart"/>
      <w:r>
        <w:t>wasser</w:t>
      </w:r>
      <w:proofErr w:type="spellEnd"/>
      <w:r>
        <w:t xml:space="preserve">, ein </w:t>
      </w:r>
      <w:proofErr w:type="spellStart"/>
      <w:r>
        <w:t>ewigs</w:t>
      </w:r>
      <w:proofErr w:type="spellEnd"/>
      <w:r>
        <w:t xml:space="preserve"> leben sey, </w:t>
      </w:r>
      <w:proofErr w:type="spellStart"/>
      <w:r>
        <w:t>wilchs</w:t>
      </w:r>
      <w:proofErr w:type="spellEnd"/>
      <w:r>
        <w:t xml:space="preserve"> da ist durch Christum, der da mit Gott dem Vater </w:t>
      </w:r>
      <w:proofErr w:type="spellStart"/>
      <w:r>
        <w:t>vnd</w:t>
      </w:r>
      <w:proofErr w:type="spellEnd"/>
      <w:r>
        <w:t xml:space="preserve"> mit dem heiligen Geiste Gott ist </w:t>
      </w:r>
      <w:proofErr w:type="spellStart"/>
      <w:r>
        <w:t>vnd</w:t>
      </w:r>
      <w:proofErr w:type="spellEnd"/>
      <w:r>
        <w:t xml:space="preserve"> </w:t>
      </w:r>
      <w:proofErr w:type="spellStart"/>
      <w:r>
        <w:t>regiret</w:t>
      </w:r>
      <w:proofErr w:type="spellEnd"/>
      <w:r>
        <w:t xml:space="preserve"> zu ewigen </w:t>
      </w:r>
      <w:proofErr w:type="spellStart"/>
      <w:r>
        <w:t>gezeitten</w:t>
      </w:r>
      <w:proofErr w:type="spellEnd"/>
      <w:r>
        <w:t xml:space="preserve">, Amen. </w:t>
      </w:r>
    </w:p>
    <w:p w14:paraId="6C1766BD" w14:textId="77777777" w:rsidR="009079A2" w:rsidRDefault="009079A2" w:rsidP="009079A2">
      <w:pPr>
        <w:pStyle w:val="berschrift2"/>
      </w:pPr>
      <w:r>
        <w:t xml:space="preserve">Kurtze </w:t>
      </w:r>
      <w:proofErr w:type="spellStart"/>
      <w:r>
        <w:t>deutung</w:t>
      </w:r>
      <w:proofErr w:type="spellEnd"/>
      <w:r>
        <w:t xml:space="preserve"> des Vater </w:t>
      </w:r>
      <w:proofErr w:type="spellStart"/>
      <w:r>
        <w:t>vnsers</w:t>
      </w:r>
      <w:proofErr w:type="spellEnd"/>
      <w:r>
        <w:t>, durch Christo. Heg.</w:t>
      </w:r>
    </w:p>
    <w:p w14:paraId="58CD57CC" w14:textId="77777777" w:rsidR="009079A2" w:rsidRDefault="009079A2" w:rsidP="009079A2">
      <w:pPr>
        <w:pStyle w:val="StandardWeb"/>
      </w:pPr>
      <w:r>
        <w:t xml:space="preserve">O Aller gütigster </w:t>
      </w:r>
      <w:proofErr w:type="spellStart"/>
      <w:r>
        <w:t>vater</w:t>
      </w:r>
      <w:proofErr w:type="spellEnd"/>
      <w:r>
        <w:t xml:space="preserve">, </w:t>
      </w:r>
      <w:proofErr w:type="spellStart"/>
      <w:r>
        <w:t>vnd</w:t>
      </w:r>
      <w:proofErr w:type="spellEnd"/>
      <w:r>
        <w:t xml:space="preserve"> ein </w:t>
      </w:r>
      <w:proofErr w:type="spellStart"/>
      <w:r>
        <w:t>gemeyner</w:t>
      </w:r>
      <w:proofErr w:type="spellEnd"/>
      <w:r>
        <w:t xml:space="preserve"> Vater aller </w:t>
      </w:r>
      <w:proofErr w:type="spellStart"/>
      <w:r>
        <w:t>vnser</w:t>
      </w:r>
      <w:proofErr w:type="spellEnd"/>
      <w:r>
        <w:t xml:space="preserve">, die wir </w:t>
      </w:r>
      <w:proofErr w:type="spellStart"/>
      <w:r>
        <w:t>yn</w:t>
      </w:r>
      <w:proofErr w:type="spellEnd"/>
      <w:r>
        <w:t xml:space="preserve"> dich </w:t>
      </w:r>
      <w:proofErr w:type="spellStart"/>
      <w:r>
        <w:t>gleuben</w:t>
      </w:r>
      <w:proofErr w:type="spellEnd"/>
      <w:r>
        <w:t xml:space="preserve">, der du </w:t>
      </w:r>
      <w:proofErr w:type="spellStart"/>
      <w:r>
        <w:t>ym</w:t>
      </w:r>
      <w:proofErr w:type="spellEnd"/>
      <w:r>
        <w:t xml:space="preserve"> </w:t>
      </w:r>
      <w:proofErr w:type="spellStart"/>
      <w:r>
        <w:t>hymel</w:t>
      </w:r>
      <w:proofErr w:type="spellEnd"/>
      <w:r>
        <w:t xml:space="preserve"> so ferne bist von </w:t>
      </w:r>
      <w:proofErr w:type="spellStart"/>
      <w:r>
        <w:t>vns</w:t>
      </w:r>
      <w:proofErr w:type="spellEnd"/>
      <w:r>
        <w:t xml:space="preserve">, deinen </w:t>
      </w:r>
      <w:proofErr w:type="spellStart"/>
      <w:r>
        <w:t>kindern</w:t>
      </w:r>
      <w:proofErr w:type="spellEnd"/>
      <w:r>
        <w:t xml:space="preserve">. </w:t>
      </w:r>
    </w:p>
    <w:p w14:paraId="58ADFFC1" w14:textId="77777777" w:rsidR="009079A2" w:rsidRDefault="009079A2" w:rsidP="009079A2">
      <w:pPr>
        <w:pStyle w:val="StandardWeb"/>
      </w:pPr>
      <w:r>
        <w:rPr>
          <w:rStyle w:val="Fett"/>
        </w:rPr>
        <w:t>I.</w:t>
      </w:r>
      <w:r>
        <w:t xml:space="preserve"> </w:t>
      </w:r>
    </w:p>
    <w:p w14:paraId="2639765E" w14:textId="77777777" w:rsidR="009079A2" w:rsidRDefault="009079A2" w:rsidP="009079A2">
      <w:pPr>
        <w:pStyle w:val="StandardWeb"/>
      </w:pPr>
      <w:r>
        <w:rPr>
          <w:rStyle w:val="Fett"/>
        </w:rPr>
        <w:t xml:space="preserve">Geheiliget werde dein </w:t>
      </w:r>
      <w:proofErr w:type="spellStart"/>
      <w:r>
        <w:rPr>
          <w:rStyle w:val="Fett"/>
        </w:rPr>
        <w:t>name</w:t>
      </w:r>
      <w:proofErr w:type="spellEnd"/>
      <w:r>
        <w:rPr>
          <w:rStyle w:val="Fett"/>
        </w:rPr>
        <w:t>.</w:t>
      </w:r>
      <w:r>
        <w:br/>
        <w:t xml:space="preserve">Ich bitte dich, nach dem du </w:t>
      </w:r>
      <w:proofErr w:type="spellStart"/>
      <w:r>
        <w:t>vns</w:t>
      </w:r>
      <w:proofErr w:type="spellEnd"/>
      <w:r>
        <w:t xml:space="preserve">, deinen </w:t>
      </w:r>
      <w:proofErr w:type="spellStart"/>
      <w:r>
        <w:t>gleubigen</w:t>
      </w:r>
      <w:proofErr w:type="spellEnd"/>
      <w:r>
        <w:t xml:space="preserve"> </w:t>
      </w:r>
      <w:proofErr w:type="spellStart"/>
      <w:r>
        <w:t>kindern</w:t>
      </w:r>
      <w:proofErr w:type="spellEnd"/>
      <w:r>
        <w:t xml:space="preserve">, </w:t>
      </w:r>
      <w:proofErr w:type="spellStart"/>
      <w:r>
        <w:t>wol</w:t>
      </w:r>
      <w:proofErr w:type="spellEnd"/>
      <w:r>
        <w:t xml:space="preserve"> </w:t>
      </w:r>
      <w:proofErr w:type="spellStart"/>
      <w:r>
        <w:t>geneygt</w:t>
      </w:r>
      <w:proofErr w:type="spellEnd"/>
      <w:r>
        <w:t xml:space="preserve"> bist, verschaffe, das dein heiliger </w:t>
      </w:r>
      <w:proofErr w:type="spellStart"/>
      <w:r>
        <w:t>name</w:t>
      </w:r>
      <w:proofErr w:type="spellEnd"/>
      <w:r>
        <w:t xml:space="preserve"> geheiliget werde, auf das alles, was wir reden, thuen, </w:t>
      </w:r>
      <w:proofErr w:type="spellStart"/>
      <w:r>
        <w:t>gedencken</w:t>
      </w:r>
      <w:proofErr w:type="spellEnd"/>
      <w:r>
        <w:t xml:space="preserve"> </w:t>
      </w:r>
      <w:proofErr w:type="spellStart"/>
      <w:r>
        <w:t>vnd</w:t>
      </w:r>
      <w:proofErr w:type="spellEnd"/>
      <w:r>
        <w:t xml:space="preserve"> hören, zu deiner ehre geschehe </w:t>
      </w:r>
      <w:proofErr w:type="spellStart"/>
      <w:r>
        <w:t>vnd</w:t>
      </w:r>
      <w:proofErr w:type="spellEnd"/>
      <w:r>
        <w:t xml:space="preserve"> dir zugeschrieben werde, auf das dein </w:t>
      </w:r>
      <w:proofErr w:type="spellStart"/>
      <w:r>
        <w:t>name</w:t>
      </w:r>
      <w:proofErr w:type="spellEnd"/>
      <w:r>
        <w:t xml:space="preserve"> </w:t>
      </w:r>
      <w:proofErr w:type="spellStart"/>
      <w:r>
        <w:t>yn</w:t>
      </w:r>
      <w:proofErr w:type="spellEnd"/>
      <w:r>
        <w:t xml:space="preserve"> </w:t>
      </w:r>
      <w:proofErr w:type="spellStart"/>
      <w:r>
        <w:t>vns</w:t>
      </w:r>
      <w:proofErr w:type="spellEnd"/>
      <w:r>
        <w:t xml:space="preserve"> geheiliget werde. </w:t>
      </w:r>
    </w:p>
    <w:p w14:paraId="057EB32B" w14:textId="77777777" w:rsidR="009079A2" w:rsidRDefault="009079A2" w:rsidP="009079A2">
      <w:pPr>
        <w:pStyle w:val="StandardWeb"/>
      </w:pPr>
      <w:r>
        <w:rPr>
          <w:rStyle w:val="Fett"/>
        </w:rPr>
        <w:t xml:space="preserve">II. </w:t>
      </w:r>
    </w:p>
    <w:p w14:paraId="68AC22E1" w14:textId="77777777" w:rsidR="009079A2" w:rsidRDefault="009079A2" w:rsidP="009079A2">
      <w:pPr>
        <w:pStyle w:val="StandardWeb"/>
      </w:pPr>
      <w:r>
        <w:rPr>
          <w:rStyle w:val="Fett"/>
        </w:rPr>
        <w:t>Zu komme dein Reich.</w:t>
      </w:r>
      <w:r>
        <w:br/>
        <w:t xml:space="preserve">Lieber Vater, ich bitte dich, erlöse </w:t>
      </w:r>
      <w:proofErr w:type="spellStart"/>
      <w:r>
        <w:t>vns</w:t>
      </w:r>
      <w:proofErr w:type="spellEnd"/>
      <w:r>
        <w:t xml:space="preserve"> von des </w:t>
      </w:r>
      <w:proofErr w:type="spellStart"/>
      <w:r>
        <w:t>Teuffels</w:t>
      </w:r>
      <w:proofErr w:type="spellEnd"/>
      <w:r>
        <w:t xml:space="preserve"> reich, </w:t>
      </w:r>
      <w:proofErr w:type="spellStart"/>
      <w:r>
        <w:t>wilchs</w:t>
      </w:r>
      <w:proofErr w:type="spellEnd"/>
      <w:r>
        <w:t xml:space="preserve"> ein reich ist aller </w:t>
      </w:r>
      <w:proofErr w:type="spellStart"/>
      <w:r>
        <w:t>laster</w:t>
      </w:r>
      <w:proofErr w:type="spellEnd"/>
      <w:r>
        <w:t xml:space="preserve"> </w:t>
      </w:r>
      <w:proofErr w:type="spellStart"/>
      <w:r>
        <w:t>vnd</w:t>
      </w:r>
      <w:proofErr w:type="spellEnd"/>
      <w:r>
        <w:t xml:space="preserve"> </w:t>
      </w:r>
      <w:proofErr w:type="spellStart"/>
      <w:r>
        <w:t>sunden</w:t>
      </w:r>
      <w:proofErr w:type="spellEnd"/>
      <w:r>
        <w:t xml:space="preserve">, </w:t>
      </w:r>
      <w:proofErr w:type="spellStart"/>
      <w:r>
        <w:t>vnd</w:t>
      </w:r>
      <w:proofErr w:type="spellEnd"/>
      <w:r>
        <w:t xml:space="preserve"> setze </w:t>
      </w:r>
      <w:proofErr w:type="spellStart"/>
      <w:r>
        <w:t>vns</w:t>
      </w:r>
      <w:proofErr w:type="spellEnd"/>
      <w:r>
        <w:t xml:space="preserve"> </w:t>
      </w:r>
      <w:proofErr w:type="spellStart"/>
      <w:r>
        <w:t>yn</w:t>
      </w:r>
      <w:proofErr w:type="spellEnd"/>
      <w:r>
        <w:t xml:space="preserve"> dein Reich, </w:t>
      </w:r>
      <w:proofErr w:type="spellStart"/>
      <w:r>
        <w:t>wilchs</w:t>
      </w:r>
      <w:proofErr w:type="spellEnd"/>
      <w:r>
        <w:t xml:space="preserve"> ein Reich ist aller </w:t>
      </w:r>
      <w:proofErr w:type="spellStart"/>
      <w:r>
        <w:t>tugend</w:t>
      </w:r>
      <w:proofErr w:type="spellEnd"/>
      <w:r>
        <w:t xml:space="preserve"> </w:t>
      </w:r>
      <w:proofErr w:type="spellStart"/>
      <w:r>
        <w:t>vnd</w:t>
      </w:r>
      <w:proofErr w:type="spellEnd"/>
      <w:r>
        <w:t xml:space="preserve"> </w:t>
      </w:r>
      <w:proofErr w:type="spellStart"/>
      <w:r>
        <w:t>gnaden</w:t>
      </w:r>
      <w:proofErr w:type="spellEnd"/>
      <w:r>
        <w:t xml:space="preserve">. </w:t>
      </w:r>
    </w:p>
    <w:p w14:paraId="2EC2FCAA" w14:textId="77777777" w:rsidR="009079A2" w:rsidRDefault="009079A2" w:rsidP="009079A2">
      <w:pPr>
        <w:pStyle w:val="StandardWeb"/>
      </w:pPr>
      <w:r>
        <w:rPr>
          <w:rStyle w:val="Fett"/>
        </w:rPr>
        <w:t xml:space="preserve">III. </w:t>
      </w:r>
    </w:p>
    <w:p w14:paraId="0963C0F4" w14:textId="77777777" w:rsidR="009079A2" w:rsidRDefault="009079A2" w:rsidP="009079A2">
      <w:pPr>
        <w:pStyle w:val="StandardWeb"/>
      </w:pPr>
      <w:r>
        <w:rPr>
          <w:rStyle w:val="Fett"/>
        </w:rPr>
        <w:t xml:space="preserve">Dein </w:t>
      </w:r>
      <w:proofErr w:type="spellStart"/>
      <w:r>
        <w:rPr>
          <w:rStyle w:val="Fett"/>
        </w:rPr>
        <w:t>wille</w:t>
      </w:r>
      <w:proofErr w:type="spellEnd"/>
      <w:r>
        <w:rPr>
          <w:rStyle w:val="Fett"/>
        </w:rPr>
        <w:t xml:space="preserve"> geschehe </w:t>
      </w:r>
      <w:proofErr w:type="spellStart"/>
      <w:r>
        <w:rPr>
          <w:rStyle w:val="Fett"/>
        </w:rPr>
        <w:t>ym</w:t>
      </w:r>
      <w:proofErr w:type="spellEnd"/>
      <w:r>
        <w:rPr>
          <w:rStyle w:val="Fett"/>
        </w:rPr>
        <w:t xml:space="preserve"> </w:t>
      </w:r>
      <w:proofErr w:type="spellStart"/>
      <w:r>
        <w:rPr>
          <w:rStyle w:val="Fett"/>
        </w:rPr>
        <w:t>hymel</w:t>
      </w:r>
      <w:proofErr w:type="spellEnd"/>
      <w:r>
        <w:rPr>
          <w:rStyle w:val="Fett"/>
        </w:rPr>
        <w:t xml:space="preserve"> als auf der erden.</w:t>
      </w:r>
      <w:r>
        <w:br/>
        <w:t xml:space="preserve">Dein </w:t>
      </w:r>
      <w:proofErr w:type="spellStart"/>
      <w:r>
        <w:t>wille</w:t>
      </w:r>
      <w:proofErr w:type="spellEnd"/>
      <w:r>
        <w:t xml:space="preserve"> geschehe </w:t>
      </w:r>
      <w:proofErr w:type="spellStart"/>
      <w:r>
        <w:t>yn</w:t>
      </w:r>
      <w:proofErr w:type="spellEnd"/>
      <w:r>
        <w:t xml:space="preserve"> </w:t>
      </w:r>
      <w:proofErr w:type="spellStart"/>
      <w:r>
        <w:t>vns</w:t>
      </w:r>
      <w:proofErr w:type="spellEnd"/>
      <w:r>
        <w:t xml:space="preserve">, Denn </w:t>
      </w:r>
      <w:proofErr w:type="spellStart"/>
      <w:r>
        <w:t>vnser</w:t>
      </w:r>
      <w:proofErr w:type="spellEnd"/>
      <w:r>
        <w:t xml:space="preserve"> </w:t>
      </w:r>
      <w:proofErr w:type="spellStart"/>
      <w:r>
        <w:t>wille</w:t>
      </w:r>
      <w:proofErr w:type="spellEnd"/>
      <w:r>
        <w:t xml:space="preserve"> ist fast </w:t>
      </w:r>
      <w:proofErr w:type="spellStart"/>
      <w:r>
        <w:t>seer</w:t>
      </w:r>
      <w:proofErr w:type="spellEnd"/>
      <w:r>
        <w:t xml:space="preserve"> </w:t>
      </w:r>
      <w:proofErr w:type="spellStart"/>
      <w:r>
        <w:t>verterbet</w:t>
      </w:r>
      <w:proofErr w:type="spellEnd"/>
      <w:r>
        <w:t xml:space="preserve">, so das er nichts suche, denn was </w:t>
      </w:r>
      <w:proofErr w:type="spellStart"/>
      <w:r>
        <w:t>yhn</w:t>
      </w:r>
      <w:proofErr w:type="spellEnd"/>
      <w:r>
        <w:t xml:space="preserve"> lüstet </w:t>
      </w:r>
      <w:proofErr w:type="spellStart"/>
      <w:r>
        <w:t>vnd</w:t>
      </w:r>
      <w:proofErr w:type="spellEnd"/>
      <w:r>
        <w:t xml:space="preserve"> </w:t>
      </w:r>
      <w:proofErr w:type="spellStart"/>
      <w:r>
        <w:t>kützelt</w:t>
      </w:r>
      <w:proofErr w:type="spellEnd"/>
      <w:r>
        <w:t xml:space="preserve">, </w:t>
      </w:r>
      <w:proofErr w:type="spellStart"/>
      <w:r>
        <w:t>Drümb</w:t>
      </w:r>
      <w:proofErr w:type="spellEnd"/>
      <w:r>
        <w:t xml:space="preserve"> so </w:t>
      </w:r>
      <w:proofErr w:type="spellStart"/>
      <w:r>
        <w:t>geschhe</w:t>
      </w:r>
      <w:proofErr w:type="spellEnd"/>
      <w:r>
        <w:t xml:space="preserve"> dein </w:t>
      </w:r>
      <w:proofErr w:type="spellStart"/>
      <w:r>
        <w:t>wille</w:t>
      </w:r>
      <w:proofErr w:type="spellEnd"/>
      <w:r>
        <w:t xml:space="preserve">, handle du mit </w:t>
      </w:r>
      <w:proofErr w:type="spellStart"/>
      <w:r>
        <w:t>vns</w:t>
      </w:r>
      <w:proofErr w:type="spellEnd"/>
      <w:r>
        <w:t xml:space="preserve">, wie es deiner Göttlichen </w:t>
      </w:r>
      <w:proofErr w:type="spellStart"/>
      <w:r>
        <w:t>Maiestet</w:t>
      </w:r>
      <w:proofErr w:type="spellEnd"/>
      <w:r>
        <w:t xml:space="preserve"> </w:t>
      </w:r>
      <w:proofErr w:type="spellStart"/>
      <w:r>
        <w:t>wolgefellet</w:t>
      </w:r>
      <w:proofErr w:type="spellEnd"/>
      <w:r>
        <w:t xml:space="preserve">, </w:t>
      </w:r>
      <w:proofErr w:type="spellStart"/>
      <w:r>
        <w:t>Wiltu</w:t>
      </w:r>
      <w:proofErr w:type="spellEnd"/>
      <w:r>
        <w:t xml:space="preserve">, das wir armen </w:t>
      </w:r>
      <w:proofErr w:type="spellStart"/>
      <w:r>
        <w:t>leute</w:t>
      </w:r>
      <w:proofErr w:type="spellEnd"/>
      <w:r>
        <w:t xml:space="preserve"> sollen reich werden, so geschehe dein </w:t>
      </w:r>
      <w:proofErr w:type="spellStart"/>
      <w:r>
        <w:t>wille</w:t>
      </w:r>
      <w:proofErr w:type="spellEnd"/>
      <w:r>
        <w:t xml:space="preserve">, doch also geschehe dein </w:t>
      </w:r>
      <w:proofErr w:type="spellStart"/>
      <w:r>
        <w:t>wille</w:t>
      </w:r>
      <w:proofErr w:type="spellEnd"/>
      <w:r>
        <w:t xml:space="preserve"> mit </w:t>
      </w:r>
      <w:proofErr w:type="spellStart"/>
      <w:r>
        <w:t>vns</w:t>
      </w:r>
      <w:proofErr w:type="spellEnd"/>
      <w:r>
        <w:t xml:space="preserve"> hie auf erden, nicht anders, denn wie </w:t>
      </w:r>
      <w:proofErr w:type="spellStart"/>
      <w:r>
        <w:t>ym</w:t>
      </w:r>
      <w:proofErr w:type="spellEnd"/>
      <w:r>
        <w:t xml:space="preserve"> </w:t>
      </w:r>
      <w:proofErr w:type="spellStart"/>
      <w:r>
        <w:t>hymel</w:t>
      </w:r>
      <w:proofErr w:type="spellEnd"/>
      <w:r>
        <w:t xml:space="preserve"> mit deinen Engeln </w:t>
      </w:r>
      <w:proofErr w:type="spellStart"/>
      <w:r>
        <w:t>vnd</w:t>
      </w:r>
      <w:proofErr w:type="spellEnd"/>
      <w:r>
        <w:t xml:space="preserve"> </w:t>
      </w:r>
      <w:proofErr w:type="spellStart"/>
      <w:r>
        <w:t>hymelischen</w:t>
      </w:r>
      <w:proofErr w:type="spellEnd"/>
      <w:r>
        <w:t xml:space="preserve"> geistern </w:t>
      </w:r>
      <w:proofErr w:type="spellStart"/>
      <w:r>
        <w:t>geschihet</w:t>
      </w:r>
      <w:proofErr w:type="spellEnd"/>
      <w:r>
        <w:t xml:space="preserve">. </w:t>
      </w:r>
    </w:p>
    <w:p w14:paraId="52EE1726" w14:textId="77777777" w:rsidR="009079A2" w:rsidRDefault="009079A2" w:rsidP="009079A2">
      <w:pPr>
        <w:pStyle w:val="StandardWeb"/>
      </w:pPr>
      <w:proofErr w:type="spellStart"/>
      <w:r>
        <w:rPr>
          <w:rStyle w:val="Fett"/>
        </w:rPr>
        <w:t>IIII</w:t>
      </w:r>
      <w:proofErr w:type="spellEnd"/>
      <w:r>
        <w:rPr>
          <w:rStyle w:val="Fett"/>
        </w:rPr>
        <w:t xml:space="preserve">. </w:t>
      </w:r>
    </w:p>
    <w:p w14:paraId="12FAE3B9" w14:textId="77777777" w:rsidR="009079A2" w:rsidRDefault="009079A2" w:rsidP="009079A2">
      <w:pPr>
        <w:pStyle w:val="StandardWeb"/>
      </w:pPr>
      <w:proofErr w:type="spellStart"/>
      <w:r>
        <w:rPr>
          <w:rStyle w:val="Fett"/>
        </w:rPr>
        <w:t>Vnser</w:t>
      </w:r>
      <w:proofErr w:type="spellEnd"/>
      <w:r>
        <w:rPr>
          <w:rStyle w:val="Fett"/>
        </w:rPr>
        <w:t xml:space="preserve"> </w:t>
      </w:r>
      <w:proofErr w:type="spellStart"/>
      <w:r>
        <w:rPr>
          <w:rStyle w:val="Fett"/>
        </w:rPr>
        <w:t>teglich</w:t>
      </w:r>
      <w:proofErr w:type="spellEnd"/>
      <w:r>
        <w:rPr>
          <w:rStyle w:val="Fett"/>
        </w:rPr>
        <w:t xml:space="preserve"> </w:t>
      </w:r>
      <w:proofErr w:type="spellStart"/>
      <w:r>
        <w:rPr>
          <w:rStyle w:val="Fett"/>
        </w:rPr>
        <w:t>brod</w:t>
      </w:r>
      <w:proofErr w:type="spellEnd"/>
      <w:r>
        <w:rPr>
          <w:rStyle w:val="Fett"/>
        </w:rPr>
        <w:t xml:space="preserve"> gib </w:t>
      </w:r>
      <w:proofErr w:type="spellStart"/>
      <w:r>
        <w:rPr>
          <w:rStyle w:val="Fett"/>
        </w:rPr>
        <w:t>vns</w:t>
      </w:r>
      <w:proofErr w:type="spellEnd"/>
      <w:r>
        <w:rPr>
          <w:rStyle w:val="Fett"/>
        </w:rPr>
        <w:t xml:space="preserve"> </w:t>
      </w:r>
      <w:proofErr w:type="spellStart"/>
      <w:r>
        <w:rPr>
          <w:rStyle w:val="Fett"/>
        </w:rPr>
        <w:t>heutte</w:t>
      </w:r>
      <w:proofErr w:type="spellEnd"/>
      <w:r>
        <w:rPr>
          <w:rStyle w:val="Fett"/>
        </w:rPr>
        <w:t>.</w:t>
      </w:r>
      <w:r>
        <w:br/>
      </w:r>
      <w:proofErr w:type="spellStart"/>
      <w:r>
        <w:t>Vnser</w:t>
      </w:r>
      <w:proofErr w:type="spellEnd"/>
      <w:r>
        <w:t xml:space="preserve"> </w:t>
      </w:r>
      <w:proofErr w:type="spellStart"/>
      <w:r>
        <w:t>teglich</w:t>
      </w:r>
      <w:proofErr w:type="spellEnd"/>
      <w:r>
        <w:t xml:space="preserve"> </w:t>
      </w:r>
      <w:proofErr w:type="spellStart"/>
      <w:r>
        <w:t>brod</w:t>
      </w:r>
      <w:proofErr w:type="spellEnd"/>
      <w:r>
        <w:t xml:space="preserve">, das </w:t>
      </w:r>
      <w:proofErr w:type="spellStart"/>
      <w:r>
        <w:t>brod</w:t>
      </w:r>
      <w:proofErr w:type="spellEnd"/>
      <w:r>
        <w:t xml:space="preserve"> der </w:t>
      </w:r>
      <w:proofErr w:type="spellStart"/>
      <w:r>
        <w:t>Euangelischen</w:t>
      </w:r>
      <w:proofErr w:type="spellEnd"/>
      <w:r>
        <w:t xml:space="preserve"> </w:t>
      </w:r>
      <w:proofErr w:type="spellStart"/>
      <w:r>
        <w:t>lere</w:t>
      </w:r>
      <w:proofErr w:type="spellEnd"/>
      <w:r>
        <w:t xml:space="preserve">, das </w:t>
      </w:r>
      <w:proofErr w:type="spellStart"/>
      <w:r>
        <w:t>brod</w:t>
      </w:r>
      <w:proofErr w:type="spellEnd"/>
      <w:r>
        <w:t xml:space="preserve"> des </w:t>
      </w:r>
      <w:proofErr w:type="spellStart"/>
      <w:r>
        <w:t>leibs</w:t>
      </w:r>
      <w:proofErr w:type="spellEnd"/>
      <w:r>
        <w:t xml:space="preserve"> Christi, gib </w:t>
      </w:r>
      <w:proofErr w:type="spellStart"/>
      <w:r>
        <w:t>vns</w:t>
      </w:r>
      <w:proofErr w:type="spellEnd"/>
      <w:r>
        <w:t xml:space="preserve">, die wir </w:t>
      </w:r>
      <w:proofErr w:type="spellStart"/>
      <w:r>
        <w:t>yn</w:t>
      </w:r>
      <w:proofErr w:type="spellEnd"/>
      <w:r>
        <w:t xml:space="preserve"> dem </w:t>
      </w:r>
      <w:proofErr w:type="spellStart"/>
      <w:r>
        <w:t>schlam</w:t>
      </w:r>
      <w:proofErr w:type="spellEnd"/>
      <w:r>
        <w:t xml:space="preserve"> </w:t>
      </w:r>
      <w:proofErr w:type="spellStart"/>
      <w:r>
        <w:t>vnd</w:t>
      </w:r>
      <w:proofErr w:type="spellEnd"/>
      <w:r>
        <w:t xml:space="preserve"> </w:t>
      </w:r>
      <w:proofErr w:type="spellStart"/>
      <w:r>
        <w:t>pful</w:t>
      </w:r>
      <w:proofErr w:type="spellEnd"/>
      <w:r>
        <w:t xml:space="preserve"> aller </w:t>
      </w:r>
      <w:proofErr w:type="spellStart"/>
      <w:r>
        <w:t>laster</w:t>
      </w:r>
      <w:proofErr w:type="spellEnd"/>
      <w:r>
        <w:t xml:space="preserve">, </w:t>
      </w:r>
      <w:proofErr w:type="spellStart"/>
      <w:r>
        <w:t>vnter</w:t>
      </w:r>
      <w:proofErr w:type="spellEnd"/>
      <w:r>
        <w:t xml:space="preserve"> </w:t>
      </w:r>
      <w:proofErr w:type="spellStart"/>
      <w:r>
        <w:t>souiel</w:t>
      </w:r>
      <w:proofErr w:type="spellEnd"/>
      <w:r>
        <w:t xml:space="preserve"> </w:t>
      </w:r>
      <w:proofErr w:type="spellStart"/>
      <w:r>
        <w:t>creutz</w:t>
      </w:r>
      <w:proofErr w:type="spellEnd"/>
      <w:r>
        <w:t xml:space="preserve"> </w:t>
      </w:r>
      <w:proofErr w:type="spellStart"/>
      <w:r>
        <w:t>vnd</w:t>
      </w:r>
      <w:proofErr w:type="spellEnd"/>
      <w:r>
        <w:t xml:space="preserve"> leiden, </w:t>
      </w:r>
      <w:proofErr w:type="spellStart"/>
      <w:r>
        <w:t>one</w:t>
      </w:r>
      <w:proofErr w:type="spellEnd"/>
      <w:r>
        <w:t xml:space="preserve"> dein </w:t>
      </w:r>
      <w:proofErr w:type="spellStart"/>
      <w:r>
        <w:t>brod</w:t>
      </w:r>
      <w:proofErr w:type="spellEnd"/>
      <w:r>
        <w:t xml:space="preserve"> nicht bestehen noch verharren </w:t>
      </w:r>
      <w:proofErr w:type="spellStart"/>
      <w:r>
        <w:t>künnen</w:t>
      </w:r>
      <w:proofErr w:type="spellEnd"/>
      <w:r>
        <w:t xml:space="preserve">. Gibs </w:t>
      </w:r>
      <w:proofErr w:type="spellStart"/>
      <w:r>
        <w:t>vns</w:t>
      </w:r>
      <w:proofErr w:type="spellEnd"/>
      <w:r>
        <w:t xml:space="preserve"> aber heute </w:t>
      </w:r>
      <w:proofErr w:type="spellStart"/>
      <w:r>
        <w:t>vnd</w:t>
      </w:r>
      <w:proofErr w:type="spellEnd"/>
      <w:r>
        <w:t xml:space="preserve"> </w:t>
      </w:r>
      <w:proofErr w:type="spellStart"/>
      <w:r>
        <w:t>teglich</w:t>
      </w:r>
      <w:proofErr w:type="spellEnd"/>
      <w:r>
        <w:t xml:space="preserve">, denn wir werden </w:t>
      </w:r>
      <w:proofErr w:type="spellStart"/>
      <w:r>
        <w:t>teglich</w:t>
      </w:r>
      <w:proofErr w:type="spellEnd"/>
      <w:r>
        <w:t xml:space="preserve"> müde gemacht, </w:t>
      </w:r>
      <w:proofErr w:type="spellStart"/>
      <w:r>
        <w:t>ytzt</w:t>
      </w:r>
      <w:proofErr w:type="spellEnd"/>
      <w:r>
        <w:t xml:space="preserve"> vom </w:t>
      </w:r>
      <w:proofErr w:type="spellStart"/>
      <w:r>
        <w:t>fleisch</w:t>
      </w:r>
      <w:proofErr w:type="spellEnd"/>
      <w:r>
        <w:t xml:space="preserve">, </w:t>
      </w:r>
      <w:proofErr w:type="spellStart"/>
      <w:r>
        <w:t>ytzt</w:t>
      </w:r>
      <w:proofErr w:type="spellEnd"/>
      <w:r>
        <w:t xml:space="preserve"> vom </w:t>
      </w:r>
      <w:proofErr w:type="spellStart"/>
      <w:r>
        <w:t>tode</w:t>
      </w:r>
      <w:proofErr w:type="spellEnd"/>
      <w:r>
        <w:t xml:space="preserve">, </w:t>
      </w:r>
      <w:proofErr w:type="spellStart"/>
      <w:r>
        <w:t>ytzt</w:t>
      </w:r>
      <w:proofErr w:type="spellEnd"/>
      <w:r>
        <w:t xml:space="preserve"> vom </w:t>
      </w:r>
      <w:proofErr w:type="spellStart"/>
      <w:r>
        <w:t>Teuffel</w:t>
      </w:r>
      <w:proofErr w:type="spellEnd"/>
      <w:r>
        <w:t xml:space="preserve">, </w:t>
      </w:r>
      <w:proofErr w:type="spellStart"/>
      <w:r>
        <w:t>Drümb</w:t>
      </w:r>
      <w:proofErr w:type="spellEnd"/>
      <w:r>
        <w:t xml:space="preserve"> lieber Vater erquicke </w:t>
      </w:r>
      <w:proofErr w:type="spellStart"/>
      <w:r>
        <w:t>vns</w:t>
      </w:r>
      <w:proofErr w:type="spellEnd"/>
      <w:r>
        <w:t xml:space="preserve"> auch </w:t>
      </w:r>
      <w:proofErr w:type="spellStart"/>
      <w:r>
        <w:t>teglich</w:t>
      </w:r>
      <w:proofErr w:type="spellEnd"/>
      <w:r>
        <w:t xml:space="preserve"> mit dem </w:t>
      </w:r>
      <w:proofErr w:type="spellStart"/>
      <w:r>
        <w:t>allerreynesten</w:t>
      </w:r>
      <w:proofErr w:type="spellEnd"/>
      <w:r>
        <w:t xml:space="preserve"> worte deines </w:t>
      </w:r>
      <w:proofErr w:type="spellStart"/>
      <w:r>
        <w:t>Euangelii</w:t>
      </w:r>
      <w:proofErr w:type="spellEnd"/>
      <w:r>
        <w:t xml:space="preserve">, mit dem </w:t>
      </w:r>
      <w:proofErr w:type="spellStart"/>
      <w:r>
        <w:t>brodt</w:t>
      </w:r>
      <w:proofErr w:type="spellEnd"/>
      <w:r>
        <w:t xml:space="preserve"> des </w:t>
      </w:r>
      <w:proofErr w:type="spellStart"/>
      <w:r>
        <w:t>leibs</w:t>
      </w:r>
      <w:proofErr w:type="spellEnd"/>
      <w:r>
        <w:t xml:space="preserve"> Christi, der </w:t>
      </w:r>
      <w:proofErr w:type="spellStart"/>
      <w:r>
        <w:t>vns</w:t>
      </w:r>
      <w:proofErr w:type="spellEnd"/>
      <w:r>
        <w:t xml:space="preserve"> </w:t>
      </w:r>
      <w:proofErr w:type="spellStart"/>
      <w:r>
        <w:t>gnade</w:t>
      </w:r>
      <w:proofErr w:type="spellEnd"/>
      <w:r>
        <w:t xml:space="preserve"> gebe, auf </w:t>
      </w:r>
      <w:proofErr w:type="spellStart"/>
      <w:r>
        <w:t>yhn</w:t>
      </w:r>
      <w:proofErr w:type="spellEnd"/>
      <w:r>
        <w:t xml:space="preserve"> alleine zu </w:t>
      </w:r>
      <w:proofErr w:type="spellStart"/>
      <w:r>
        <w:t>uertrawen</w:t>
      </w:r>
      <w:proofErr w:type="spellEnd"/>
      <w:r>
        <w:t xml:space="preserve">. </w:t>
      </w:r>
    </w:p>
    <w:p w14:paraId="3DFEFEA8" w14:textId="77777777" w:rsidR="009079A2" w:rsidRDefault="009079A2" w:rsidP="009079A2">
      <w:pPr>
        <w:pStyle w:val="StandardWeb"/>
      </w:pPr>
      <w:r>
        <w:rPr>
          <w:rStyle w:val="Fett"/>
        </w:rPr>
        <w:t xml:space="preserve">V. </w:t>
      </w:r>
    </w:p>
    <w:p w14:paraId="7A7C53AF" w14:textId="77777777" w:rsidR="009079A2" w:rsidRDefault="009079A2" w:rsidP="009079A2">
      <w:pPr>
        <w:pStyle w:val="StandardWeb"/>
      </w:pPr>
      <w:proofErr w:type="spellStart"/>
      <w:r>
        <w:rPr>
          <w:rStyle w:val="Fett"/>
        </w:rPr>
        <w:t>Vnd</w:t>
      </w:r>
      <w:proofErr w:type="spellEnd"/>
      <w:r>
        <w:rPr>
          <w:rStyle w:val="Fett"/>
        </w:rPr>
        <w:t xml:space="preserve"> verlas </w:t>
      </w:r>
      <w:proofErr w:type="spellStart"/>
      <w:r>
        <w:rPr>
          <w:rStyle w:val="Fett"/>
        </w:rPr>
        <w:t>vns</w:t>
      </w:r>
      <w:proofErr w:type="spellEnd"/>
      <w:r>
        <w:rPr>
          <w:rStyle w:val="Fett"/>
        </w:rPr>
        <w:t xml:space="preserve"> </w:t>
      </w:r>
      <w:proofErr w:type="spellStart"/>
      <w:r>
        <w:rPr>
          <w:rStyle w:val="Fett"/>
        </w:rPr>
        <w:t>vnsere</w:t>
      </w:r>
      <w:proofErr w:type="spellEnd"/>
      <w:r>
        <w:rPr>
          <w:rStyle w:val="Fett"/>
        </w:rPr>
        <w:t xml:space="preserve"> schulde, als wir verlassen </w:t>
      </w:r>
      <w:proofErr w:type="spellStart"/>
      <w:r>
        <w:rPr>
          <w:rStyle w:val="Fett"/>
        </w:rPr>
        <w:t>vnsern</w:t>
      </w:r>
      <w:proofErr w:type="spellEnd"/>
      <w:r>
        <w:rPr>
          <w:rStyle w:val="Fett"/>
        </w:rPr>
        <w:t xml:space="preserve"> </w:t>
      </w:r>
      <w:proofErr w:type="spellStart"/>
      <w:r>
        <w:rPr>
          <w:rStyle w:val="Fett"/>
        </w:rPr>
        <w:t>schüldigern</w:t>
      </w:r>
      <w:proofErr w:type="spellEnd"/>
      <w:r>
        <w:rPr>
          <w:rStyle w:val="Fett"/>
        </w:rPr>
        <w:t>.</w:t>
      </w:r>
      <w:r>
        <w:br/>
        <w:t xml:space="preserve">O Vater, dieweil du </w:t>
      </w:r>
      <w:proofErr w:type="spellStart"/>
      <w:r>
        <w:t>weyst</w:t>
      </w:r>
      <w:proofErr w:type="spellEnd"/>
      <w:r>
        <w:t xml:space="preserve">, wie </w:t>
      </w:r>
      <w:proofErr w:type="spellStart"/>
      <w:r>
        <w:t>vnser</w:t>
      </w:r>
      <w:proofErr w:type="spellEnd"/>
      <w:r>
        <w:t xml:space="preserve"> keiner sey, der nicht vielen </w:t>
      </w:r>
      <w:proofErr w:type="spellStart"/>
      <w:r>
        <w:t>sunden</w:t>
      </w:r>
      <w:proofErr w:type="spellEnd"/>
      <w:r>
        <w:t xml:space="preserve"> </w:t>
      </w:r>
      <w:proofErr w:type="spellStart"/>
      <w:r>
        <w:t>vnterworffen</w:t>
      </w:r>
      <w:proofErr w:type="spellEnd"/>
      <w:r>
        <w:t xml:space="preserve"> ist, vergib </w:t>
      </w:r>
      <w:proofErr w:type="spellStart"/>
      <w:r>
        <w:t>vns</w:t>
      </w:r>
      <w:proofErr w:type="spellEnd"/>
      <w:r>
        <w:t xml:space="preserve"> </w:t>
      </w:r>
      <w:proofErr w:type="spellStart"/>
      <w:r>
        <w:t>vnsere</w:t>
      </w:r>
      <w:proofErr w:type="spellEnd"/>
      <w:r>
        <w:t xml:space="preserve"> </w:t>
      </w:r>
      <w:proofErr w:type="spellStart"/>
      <w:r>
        <w:t>sunden</w:t>
      </w:r>
      <w:proofErr w:type="spellEnd"/>
      <w:r>
        <w:t xml:space="preserve">, wie wir vergeben denen, die </w:t>
      </w:r>
      <w:proofErr w:type="spellStart"/>
      <w:r>
        <w:t>widder</w:t>
      </w:r>
      <w:proofErr w:type="spellEnd"/>
      <w:r>
        <w:t xml:space="preserve"> </w:t>
      </w:r>
      <w:proofErr w:type="spellStart"/>
      <w:r>
        <w:t>vns</w:t>
      </w:r>
      <w:proofErr w:type="spellEnd"/>
      <w:r>
        <w:t xml:space="preserve"> gethan haben. </w:t>
      </w:r>
    </w:p>
    <w:p w14:paraId="0EA36CEB" w14:textId="77777777" w:rsidR="009079A2" w:rsidRDefault="009079A2" w:rsidP="009079A2">
      <w:pPr>
        <w:pStyle w:val="StandardWeb"/>
      </w:pPr>
      <w:r>
        <w:rPr>
          <w:rStyle w:val="Fett"/>
        </w:rPr>
        <w:t xml:space="preserve">VI. </w:t>
      </w:r>
    </w:p>
    <w:p w14:paraId="2E962F17" w14:textId="77777777" w:rsidR="009079A2" w:rsidRDefault="009079A2" w:rsidP="009079A2">
      <w:pPr>
        <w:pStyle w:val="StandardWeb"/>
      </w:pPr>
      <w:proofErr w:type="spellStart"/>
      <w:r>
        <w:rPr>
          <w:rStyle w:val="Fett"/>
        </w:rPr>
        <w:t>Vnd</w:t>
      </w:r>
      <w:proofErr w:type="spellEnd"/>
      <w:r>
        <w:rPr>
          <w:rStyle w:val="Fett"/>
        </w:rPr>
        <w:t xml:space="preserve"> nicht </w:t>
      </w:r>
      <w:proofErr w:type="spellStart"/>
      <w:r>
        <w:rPr>
          <w:rStyle w:val="Fett"/>
        </w:rPr>
        <w:t>einfure</w:t>
      </w:r>
      <w:proofErr w:type="spellEnd"/>
      <w:r>
        <w:rPr>
          <w:rStyle w:val="Fett"/>
        </w:rPr>
        <w:t xml:space="preserve"> </w:t>
      </w:r>
      <w:proofErr w:type="spellStart"/>
      <w:r>
        <w:rPr>
          <w:rStyle w:val="Fett"/>
        </w:rPr>
        <w:t>vns</w:t>
      </w:r>
      <w:proofErr w:type="spellEnd"/>
      <w:r>
        <w:rPr>
          <w:rStyle w:val="Fett"/>
        </w:rPr>
        <w:t xml:space="preserve"> </w:t>
      </w:r>
      <w:proofErr w:type="spellStart"/>
      <w:r>
        <w:rPr>
          <w:rStyle w:val="Fett"/>
        </w:rPr>
        <w:t>yn</w:t>
      </w:r>
      <w:proofErr w:type="spellEnd"/>
      <w:r>
        <w:rPr>
          <w:rStyle w:val="Fett"/>
        </w:rPr>
        <w:t xml:space="preserve"> </w:t>
      </w:r>
      <w:proofErr w:type="spellStart"/>
      <w:r>
        <w:rPr>
          <w:rStyle w:val="Fett"/>
        </w:rPr>
        <w:t>versuchungen</w:t>
      </w:r>
      <w:proofErr w:type="spellEnd"/>
      <w:r>
        <w:rPr>
          <w:rStyle w:val="Fett"/>
        </w:rPr>
        <w:t>.</w:t>
      </w:r>
      <w:r>
        <w:br/>
        <w:t xml:space="preserve">Das ist, Las </w:t>
      </w:r>
      <w:proofErr w:type="spellStart"/>
      <w:r>
        <w:t>vns</w:t>
      </w:r>
      <w:proofErr w:type="spellEnd"/>
      <w:r>
        <w:t xml:space="preserve"> nicht </w:t>
      </w:r>
      <w:proofErr w:type="spellStart"/>
      <w:r>
        <w:t>gestürtzt</w:t>
      </w:r>
      <w:proofErr w:type="spellEnd"/>
      <w:r>
        <w:t xml:space="preserve"> </w:t>
      </w:r>
      <w:proofErr w:type="spellStart"/>
      <w:r>
        <w:t>vnd</w:t>
      </w:r>
      <w:proofErr w:type="spellEnd"/>
      <w:r>
        <w:t xml:space="preserve"> </w:t>
      </w:r>
      <w:proofErr w:type="spellStart"/>
      <w:r>
        <w:t>vberwunden</w:t>
      </w:r>
      <w:proofErr w:type="spellEnd"/>
      <w:r>
        <w:t xml:space="preserve"> werden von den </w:t>
      </w:r>
      <w:proofErr w:type="spellStart"/>
      <w:r>
        <w:t>anfechtungen</w:t>
      </w:r>
      <w:proofErr w:type="spellEnd"/>
      <w:r>
        <w:t xml:space="preserve">. </w:t>
      </w:r>
    </w:p>
    <w:p w14:paraId="52995647" w14:textId="77777777" w:rsidR="009079A2" w:rsidRDefault="009079A2" w:rsidP="009079A2">
      <w:pPr>
        <w:pStyle w:val="StandardWeb"/>
      </w:pPr>
      <w:r>
        <w:rPr>
          <w:rStyle w:val="Fett"/>
        </w:rPr>
        <w:t xml:space="preserve">VII. </w:t>
      </w:r>
    </w:p>
    <w:p w14:paraId="307C5357" w14:textId="4BFFD681" w:rsidR="00BD71A4" w:rsidRDefault="009079A2" w:rsidP="009079A2">
      <w:pPr>
        <w:pStyle w:val="StandardWeb"/>
      </w:pPr>
      <w:r>
        <w:rPr>
          <w:rStyle w:val="Fett"/>
        </w:rPr>
        <w:t xml:space="preserve">Sondern erlöse </w:t>
      </w:r>
      <w:proofErr w:type="spellStart"/>
      <w:r>
        <w:rPr>
          <w:rStyle w:val="Fett"/>
        </w:rPr>
        <w:t>vns</w:t>
      </w:r>
      <w:proofErr w:type="spellEnd"/>
      <w:r>
        <w:rPr>
          <w:rStyle w:val="Fett"/>
        </w:rPr>
        <w:t xml:space="preserve"> von dem </w:t>
      </w:r>
      <w:proofErr w:type="spellStart"/>
      <w:r>
        <w:rPr>
          <w:rStyle w:val="Fett"/>
        </w:rPr>
        <w:t>vbel</w:t>
      </w:r>
      <w:proofErr w:type="spellEnd"/>
      <w:r>
        <w:rPr>
          <w:rStyle w:val="Fett"/>
        </w:rPr>
        <w:t>.</w:t>
      </w:r>
      <w:r>
        <w:br/>
        <w:t xml:space="preserve">Das ist, erlöse </w:t>
      </w:r>
      <w:proofErr w:type="spellStart"/>
      <w:r>
        <w:t>vns</w:t>
      </w:r>
      <w:proofErr w:type="spellEnd"/>
      <w:r>
        <w:t xml:space="preserve"> von </w:t>
      </w:r>
      <w:proofErr w:type="spellStart"/>
      <w:r>
        <w:t>vbel</w:t>
      </w:r>
      <w:proofErr w:type="spellEnd"/>
      <w:r>
        <w:t xml:space="preserve">, von allem, das </w:t>
      </w:r>
      <w:proofErr w:type="spellStart"/>
      <w:r>
        <w:t>vns</w:t>
      </w:r>
      <w:proofErr w:type="spellEnd"/>
      <w:r>
        <w:t xml:space="preserve"> schaden </w:t>
      </w:r>
      <w:proofErr w:type="spellStart"/>
      <w:r>
        <w:t>vnd</w:t>
      </w:r>
      <w:proofErr w:type="spellEnd"/>
      <w:r>
        <w:t xml:space="preserve"> </w:t>
      </w:r>
      <w:proofErr w:type="spellStart"/>
      <w:r>
        <w:t>vnglück</w:t>
      </w:r>
      <w:proofErr w:type="spellEnd"/>
      <w:r>
        <w:t xml:space="preserve"> </w:t>
      </w:r>
      <w:proofErr w:type="spellStart"/>
      <w:r>
        <w:t>zufugen</w:t>
      </w:r>
      <w:proofErr w:type="spellEnd"/>
      <w:r>
        <w:t xml:space="preserve"> </w:t>
      </w:r>
      <w:proofErr w:type="spellStart"/>
      <w:r>
        <w:t>müge</w:t>
      </w:r>
      <w:proofErr w:type="spellEnd"/>
      <w:r>
        <w:t xml:space="preserve">, an leib </w:t>
      </w:r>
      <w:proofErr w:type="spellStart"/>
      <w:r>
        <w:t>vnd</w:t>
      </w:r>
      <w:proofErr w:type="spellEnd"/>
      <w:r>
        <w:t xml:space="preserve"> </w:t>
      </w:r>
      <w:proofErr w:type="spellStart"/>
      <w:r>
        <w:t>seele</w:t>
      </w:r>
      <w:proofErr w:type="spellEnd"/>
      <w:r>
        <w:t xml:space="preserve">. AMEN. </w:t>
      </w:r>
    </w:p>
    <w:p w14:paraId="2C95EAC0" w14:textId="77777777" w:rsidR="00BD71A4" w:rsidRDefault="00BD71A4">
      <w:pPr>
        <w:spacing w:after="0" w:line="240" w:lineRule="auto"/>
        <w:rPr>
          <w:rFonts w:eastAsia="Times New Roman"/>
          <w:b/>
          <w:bCs/>
          <w:color w:val="000000"/>
          <w:kern w:val="36"/>
          <w:sz w:val="36"/>
          <w:szCs w:val="48"/>
          <w:lang w:eastAsia="de-DE"/>
        </w:rPr>
      </w:pPr>
      <w:r>
        <w:br w:type="page"/>
      </w:r>
    </w:p>
    <w:p w14:paraId="0E5B9FCB" w14:textId="77777777" w:rsidR="00D5498D" w:rsidRPr="00D5498D" w:rsidRDefault="00D5498D" w:rsidP="008E63BE">
      <w:pPr>
        <w:pStyle w:val="berschrift1"/>
      </w:pPr>
      <w:r w:rsidRPr="00D5498D">
        <w:t>Quellen:</w:t>
      </w:r>
    </w:p>
    <w:p w14:paraId="6C0DF2A1" w14:textId="77777777"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Oktober 2021, und den dazugehörigen Seiten entnommen. Diese Seiten sind: </w:t>
      </w:r>
    </w:p>
    <w:p w14:paraId="6E21FA0E" w14:textId="77777777" w:rsidR="00BD71A4" w:rsidRDefault="009B09F7" w:rsidP="00D5498D">
      <w:pPr>
        <w:spacing w:before="100" w:beforeAutospacing="1" w:after="119" w:line="240" w:lineRule="auto"/>
        <w:rPr>
          <w:rFonts w:eastAsia="Times New Roman"/>
          <w:color w:val="0000FF"/>
          <w:szCs w:val="24"/>
          <w:u w:val="single"/>
          <w:lang w:eastAsia="de-DE"/>
        </w:rPr>
      </w:pPr>
      <w:hyperlink r:id="rId6" w:history="1">
        <w:r w:rsidR="00BD71A4">
          <w:rPr>
            <w:rFonts w:eastAsia="Times New Roman"/>
            <w:color w:val="0000FF"/>
            <w:szCs w:val="24"/>
            <w:u w:val="single"/>
            <w:lang w:eastAsia="de-DE"/>
          </w:rPr>
          <w:t>A</w:t>
        </w:r>
        <w:r w:rsidR="00BD71A4" w:rsidRPr="00D5498D">
          <w:rPr>
            <w:rFonts w:eastAsia="Times New Roman"/>
            <w:color w:val="0000FF"/>
            <w:szCs w:val="24"/>
            <w:u w:val="single"/>
            <w:lang w:eastAsia="de-DE"/>
          </w:rPr>
          <w:t>l</w:t>
        </w:r>
        <w:r w:rsidR="00BD71A4">
          <w:rPr>
            <w:rFonts w:eastAsia="Times New Roman"/>
            <w:color w:val="0000FF"/>
            <w:szCs w:val="24"/>
            <w:u w:val="single"/>
            <w:lang w:eastAsia="de-DE"/>
          </w:rPr>
          <w:t>te Lieder</w:t>
        </w:r>
      </w:hyperlink>
    </w:p>
    <w:p w14:paraId="2882D6C2" w14:textId="77777777" w:rsidR="00BD71A4" w:rsidRDefault="009B09F7" w:rsidP="00BD71A4">
      <w:pPr>
        <w:spacing w:before="100" w:beforeAutospacing="1" w:after="119" w:line="240" w:lineRule="auto"/>
        <w:rPr>
          <w:rFonts w:eastAsia="Times New Roman"/>
          <w:color w:val="000000"/>
          <w:szCs w:val="24"/>
          <w:lang w:eastAsia="de-DE"/>
        </w:rPr>
      </w:pPr>
      <w:hyperlink r:id="rId7" w:history="1">
        <w:r w:rsidR="00BD71A4">
          <w:rPr>
            <w:rFonts w:eastAsia="Times New Roman"/>
            <w:color w:val="0000FF"/>
            <w:szCs w:val="24"/>
            <w:u w:val="single"/>
            <w:lang w:eastAsia="de-DE"/>
          </w:rPr>
          <w:t>Briefe der Reformationszeit</w:t>
        </w:r>
      </w:hyperlink>
    </w:p>
    <w:p w14:paraId="3E75AB11" w14:textId="77777777" w:rsidR="00BD71A4" w:rsidRDefault="009B09F7" w:rsidP="00D5498D">
      <w:pPr>
        <w:spacing w:before="100" w:beforeAutospacing="1" w:after="119" w:line="240" w:lineRule="auto"/>
        <w:rPr>
          <w:rFonts w:eastAsia="Times New Roman"/>
          <w:color w:val="0000FF"/>
          <w:szCs w:val="24"/>
          <w:u w:val="single"/>
          <w:lang w:eastAsia="de-DE"/>
        </w:rPr>
      </w:pPr>
      <w:hyperlink r:id="rId8" w:history="1">
        <w:r w:rsidR="00BD71A4">
          <w:rPr>
            <w:rFonts w:eastAsia="Times New Roman"/>
            <w:color w:val="0000FF"/>
            <w:szCs w:val="24"/>
            <w:u w:val="single"/>
            <w:lang w:eastAsia="de-DE"/>
          </w:rPr>
          <w:t>Gebete</w:t>
        </w:r>
      </w:hyperlink>
    </w:p>
    <w:p w14:paraId="433075CE" w14:textId="77777777" w:rsidR="00BD71A4" w:rsidRDefault="009B09F7" w:rsidP="00D5498D">
      <w:pPr>
        <w:spacing w:before="100" w:beforeAutospacing="1" w:after="119" w:line="240" w:lineRule="auto"/>
        <w:rPr>
          <w:rFonts w:eastAsia="Times New Roman"/>
          <w:color w:val="0000FF"/>
          <w:szCs w:val="24"/>
          <w:u w:val="single"/>
          <w:lang w:eastAsia="de-DE"/>
        </w:rPr>
      </w:pPr>
      <w:hyperlink r:id="rId9" w:history="1">
        <w:r w:rsidR="00BD71A4">
          <w:rPr>
            <w:rFonts w:eastAsia="Times New Roman"/>
            <w:color w:val="0000FF"/>
            <w:szCs w:val="24"/>
            <w:u w:val="single"/>
            <w:lang w:eastAsia="de-DE"/>
          </w:rPr>
          <w:t>Zeugen Christi</w:t>
        </w:r>
      </w:hyperlink>
    </w:p>
    <w:p w14:paraId="35243661"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4946F936"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42D35B84"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416ABB0F" w14:textId="77777777" w:rsidR="00BD71A4" w:rsidRDefault="00BD71A4">
      <w:pPr>
        <w:spacing w:after="0" w:line="240" w:lineRule="auto"/>
        <w:rPr>
          <w:rFonts w:eastAsia="Times New Roman"/>
          <w:color w:val="000000"/>
          <w:szCs w:val="24"/>
          <w:lang w:eastAsia="de-DE"/>
        </w:rPr>
      </w:pPr>
      <w:r>
        <w:rPr>
          <w:rFonts w:eastAsia="Times New Roman"/>
          <w:color w:val="000000"/>
          <w:szCs w:val="24"/>
          <w:lang w:eastAsia="de-DE"/>
        </w:rPr>
        <w:br w:type="page"/>
      </w:r>
    </w:p>
    <w:p w14:paraId="3696FBB4" w14:textId="77777777" w:rsidR="00082307" w:rsidRDefault="00BD71A4" w:rsidP="00BD71A4">
      <w:pPr>
        <w:pStyle w:val="berschrift1"/>
      </w:pPr>
      <w:r>
        <w:t>Spendenaufruf</w:t>
      </w:r>
    </w:p>
    <w:p w14:paraId="5942E648" w14:textId="77777777" w:rsidR="00BD71A4" w:rsidRDefault="00BD71A4" w:rsidP="00BD71A4">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Jung St. Peter zu Straßburg</w:t>
      </w:r>
    </w:p>
    <w:p w14:paraId="76893357"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Ich hatte vor einigen Tagen das Vergnügen, in Straßburg die Kirche Jung St. Peter besichtigen zu können - das ist die Kirche, in der Wolfgang Capito die Reformation einführte und lange predigte. Sein Nachfolger war Paulus Fagius, der dann mit Martin Bucer nach England ging und dort starb.</w:t>
      </w:r>
    </w:p>
    <w:p w14:paraId="088392FC"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Es war für mich ein besonderes Erlebnis, weil ich mich mit der Reformation in Straßburg schon lange verbunden fühle. Die Kirche ist immer noch evangelisch, und der Mitarbeiter, der die Kirche betreute, gab mir eine Reihe interessanter Informationen über die Geschichte der Kirche.</w:t>
      </w:r>
    </w:p>
    <w:p w14:paraId="3AAA831F"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In den letzten Tagen habe ich für die Glaubensstimme das Buch „</w:t>
      </w:r>
      <w:hyperlink r:id="rId10" w:tooltip="https://glaubensstimme.de/doku.php?id=autoren:l:lambs:lambs-jung_st_peter" w:history="1">
        <w:r>
          <w:rPr>
            <w:rStyle w:val="Hyperlink"/>
            <w:rFonts w:ascii="Calibri" w:eastAsiaTheme="majorEastAsia" w:hAnsi="Calibri" w:cs="Calibri"/>
            <w:b/>
            <w:bCs/>
            <w:color w:val="333333"/>
            <w:sz w:val="22"/>
            <w:szCs w:val="22"/>
          </w:rPr>
          <w:t>Die Jung St. Peter-Kirche in Straßburg</w:t>
        </w:r>
      </w:hyperlink>
      <w:r>
        <w:rPr>
          <w:rFonts w:ascii="Calibri" w:hAnsi="Calibri" w:cs="Calibri"/>
          <w:color w:val="000000"/>
          <w:sz w:val="22"/>
          <w:szCs w:val="22"/>
        </w:rPr>
        <w:t>“ von Jean-Philippe Lambs, einem Prediger an Jung St.-Peter von 1835 bis 1854, überarbeitet und aufgenommen.</w:t>
      </w:r>
    </w:p>
    <w:p w14:paraId="3A75113B"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Der Erhalt von Jung St. Peter ist teuer, die Gemeinde ist auf jede Spende angewiesen. Daher möchte ich auch hier zu Spenden aufrufen. Es gibt die Möglichkeit, per Paypal für diese Kirche und ihre Erhaltung zu spenden:</w:t>
      </w:r>
    </w:p>
    <w:p w14:paraId="3822DD86" w14:textId="77777777" w:rsidR="00BD71A4" w:rsidRDefault="009B09F7" w:rsidP="00BD71A4">
      <w:pPr>
        <w:pStyle w:val="StandardWeb"/>
        <w:shd w:val="clear" w:color="auto" w:fill="FFFFFF"/>
        <w:spacing w:before="0" w:beforeAutospacing="0" w:after="336" w:afterAutospacing="0"/>
        <w:rPr>
          <w:rFonts w:ascii="Calibri" w:hAnsi="Calibri" w:cs="Calibri"/>
          <w:color w:val="000000"/>
          <w:sz w:val="22"/>
          <w:szCs w:val="22"/>
        </w:rPr>
      </w:pPr>
      <w:hyperlink r:id="rId11" w:tooltip="https://www.paypal.com/donate?token=b7G3oIVgTBlBnD5xW0Iz05oAoJh0T8h3aTPg71OLXX_gEIT3rCzUPA37ADUQbWqiQvlFIzesNXGr22ZY" w:history="1">
        <w:r w:rsidR="00BD71A4">
          <w:rPr>
            <w:rStyle w:val="Hyperlink"/>
            <w:rFonts w:ascii="Calibri" w:eastAsiaTheme="majorEastAsia" w:hAnsi="Calibri" w:cs="Calibri"/>
            <w:b/>
            <w:bCs/>
            <w:color w:val="333333"/>
            <w:sz w:val="22"/>
            <w:szCs w:val="22"/>
          </w:rPr>
          <w:t>Spendenlink Paypal</w:t>
        </w:r>
      </w:hyperlink>
    </w:p>
    <w:p w14:paraId="2C993665"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Die Homepage von Jung St.-Peter ist </w:t>
      </w:r>
      <w:hyperlink r:id="rId12" w:history="1">
        <w:r w:rsidRPr="002604E9">
          <w:rPr>
            <w:rStyle w:val="Hyperlink"/>
            <w:rFonts w:ascii="Calibri" w:eastAsiaTheme="majorEastAsia" w:hAnsi="Calibri" w:cs="Calibri"/>
            <w:b/>
            <w:bCs/>
            <w:sz w:val="22"/>
            <w:szCs w:val="22"/>
          </w:rPr>
          <w:t>https://www.saintpierrelejeune.org/</w:t>
        </w:r>
      </w:hyperlink>
    </w:p>
    <w:p w14:paraId="0CC89CEE"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Ihr wisst, dass die Glaubensstimme - und auch die Bücher der Glaubensstimme - von Anfang an kostenlos waren. Das werden Sie auch bleiben. Manche fragen mich, ob ich Spenden annehme - das ist nicht der Fall. Aber jeder, der für Jung St.-Peter spendet, macht mir eine persönliche Freude, auch wenn ich es nicht erfahre.</w:t>
      </w:r>
    </w:p>
    <w:p w14:paraId="073920F2"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Euch allen wünsche ich Gottes reichen Segen.</w:t>
      </w:r>
    </w:p>
    <w:p w14:paraId="35B18628"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767486BE" w14:textId="77777777" w:rsidR="008E63BE" w:rsidRDefault="00D5498D" w:rsidP="00BD71A4">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13"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6"/>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55A0"/>
    <w:rsid w:val="000700B0"/>
    <w:rsid w:val="00082307"/>
    <w:rsid w:val="000B55A0"/>
    <w:rsid w:val="000C66E5"/>
    <w:rsid w:val="000D088F"/>
    <w:rsid w:val="00122BD9"/>
    <w:rsid w:val="001F54C4"/>
    <w:rsid w:val="0022039F"/>
    <w:rsid w:val="00272484"/>
    <w:rsid w:val="00297F83"/>
    <w:rsid w:val="002E6D11"/>
    <w:rsid w:val="00381C0C"/>
    <w:rsid w:val="00537F59"/>
    <w:rsid w:val="00636F93"/>
    <w:rsid w:val="007166CE"/>
    <w:rsid w:val="00737EF6"/>
    <w:rsid w:val="00760119"/>
    <w:rsid w:val="007E1779"/>
    <w:rsid w:val="0083667B"/>
    <w:rsid w:val="008D7463"/>
    <w:rsid w:val="008E417E"/>
    <w:rsid w:val="008E63BE"/>
    <w:rsid w:val="009079A2"/>
    <w:rsid w:val="009B09F7"/>
    <w:rsid w:val="00B365E5"/>
    <w:rsid w:val="00BD71A4"/>
    <w:rsid w:val="00C35859"/>
    <w:rsid w:val="00CC4EAC"/>
    <w:rsid w:val="00D14D4F"/>
    <w:rsid w:val="00D5498D"/>
    <w:rsid w:val="00D56329"/>
    <w:rsid w:val="00DC3900"/>
    <w:rsid w:val="00DF61F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C741FE"/>
  <w15:chartTrackingRefBased/>
  <w15:docId w15:val="{E6D65AA0-F116-43F6-A8FC-B056E753FA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unhideWhenUsed/>
    <w:rsid w:val="00DC3900"/>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983461842">
      <w:bodyDiv w:val="1"/>
      <w:marLeft w:val="0"/>
      <w:marRight w:val="0"/>
      <w:marTop w:val="0"/>
      <w:marBottom w:val="0"/>
      <w:divBdr>
        <w:top w:val="none" w:sz="0" w:space="0" w:color="auto"/>
        <w:left w:val="none" w:sz="0" w:space="0" w:color="auto"/>
        <w:bottom w:val="none" w:sz="0" w:space="0" w:color="auto"/>
        <w:right w:val="none" w:sz="0" w:space="0" w:color="auto"/>
      </w:divBdr>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2089879363">
      <w:bodyDiv w:val="1"/>
      <w:marLeft w:val="0"/>
      <w:marRight w:val="0"/>
      <w:marTop w:val="0"/>
      <w:marBottom w:val="0"/>
      <w:divBdr>
        <w:top w:val="none" w:sz="0" w:space="0" w:color="auto"/>
        <w:left w:val="none" w:sz="0" w:space="0" w:color="auto"/>
        <w:bottom w:val="none" w:sz="0" w:space="0" w:color="auto"/>
        <w:right w:val="none" w:sz="0" w:space="0" w:color="auto"/>
      </w:divBdr>
      <w:divsChild>
        <w:div w:id="456727562">
          <w:marLeft w:val="0"/>
          <w:marRight w:val="0"/>
          <w:marTop w:val="0"/>
          <w:marBottom w:val="0"/>
          <w:divBdr>
            <w:top w:val="none" w:sz="0" w:space="0" w:color="auto"/>
            <w:left w:val="none" w:sz="0" w:space="0" w:color="auto"/>
            <w:bottom w:val="none" w:sz="0" w:space="0" w:color="auto"/>
            <w:right w:val="none" w:sz="0" w:space="0" w:color="auto"/>
          </w:divBdr>
        </w:div>
        <w:div w:id="815730337">
          <w:marLeft w:val="0"/>
          <w:marRight w:val="0"/>
          <w:marTop w:val="0"/>
          <w:marBottom w:val="0"/>
          <w:divBdr>
            <w:top w:val="none" w:sz="0" w:space="0" w:color="auto"/>
            <w:left w:val="none" w:sz="0" w:space="0" w:color="auto"/>
            <w:bottom w:val="none" w:sz="0" w:space="0" w:color="auto"/>
            <w:right w:val="none" w:sz="0" w:space="0" w:color="auto"/>
          </w:divBdr>
        </w:div>
        <w:div w:id="1212305934">
          <w:marLeft w:val="0"/>
          <w:marRight w:val="0"/>
          <w:marTop w:val="0"/>
          <w:marBottom w:val="0"/>
          <w:divBdr>
            <w:top w:val="none" w:sz="0" w:space="0" w:color="auto"/>
            <w:left w:val="none" w:sz="0" w:space="0" w:color="auto"/>
            <w:bottom w:val="none" w:sz="0" w:space="0" w:color="auto"/>
            <w:right w:val="none" w:sz="0" w:space="0" w:color="auto"/>
          </w:divBdr>
        </w:div>
        <w:div w:id="140470368">
          <w:marLeft w:val="0"/>
          <w:marRight w:val="0"/>
          <w:marTop w:val="0"/>
          <w:marBottom w:val="0"/>
          <w:divBdr>
            <w:top w:val="none" w:sz="0" w:space="0" w:color="auto"/>
            <w:left w:val="none" w:sz="0" w:space="0" w:color="auto"/>
            <w:bottom w:val="none" w:sz="0" w:space="0" w:color="auto"/>
            <w:right w:val="none" w:sz="0" w:space="0" w:color="auto"/>
          </w:divBdr>
        </w:div>
        <w:div w:id="1201432286">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gebete.glaubensstimme.de/" TargetMode="External"/><Relationship Id="rId13" Type="http://schemas.openxmlformats.org/officeDocument/2006/relationships/hyperlink" Target="mailto:webmaster@glaubensstimme.de" TargetMode="External"/><Relationship Id="rId3" Type="http://schemas.openxmlformats.org/officeDocument/2006/relationships/webSettings" Target="webSettings.xml"/><Relationship Id="rId7" Type="http://schemas.openxmlformats.org/officeDocument/2006/relationships/hyperlink" Target="https://briefe.glaubensstimme.de/" TargetMode="External"/><Relationship Id="rId12" Type="http://schemas.openxmlformats.org/officeDocument/2006/relationships/hyperlink" Target="https://www.saintpierrelejeune.org/"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alte-lieder.de/" TargetMode="External"/><Relationship Id="rId11" Type="http://schemas.openxmlformats.org/officeDocument/2006/relationships/hyperlink" Target="https://www.paypal.com/donate?token=b7G3oIVgTBlBnD5xW0Iz05oAoJh0T8h3aTPg71OLXX_gEIT3rCzUPA37ADUQbWqiQvlFIzesNXGr22ZY" TargetMode="External"/><Relationship Id="rId5" Type="http://schemas.openxmlformats.org/officeDocument/2006/relationships/hyperlink" Target="https://www.glaubensstimme.de/" TargetMode="External"/><Relationship Id="rId15" Type="http://schemas.openxmlformats.org/officeDocument/2006/relationships/theme" Target="theme/theme1.xml"/><Relationship Id="rId10" Type="http://schemas.openxmlformats.org/officeDocument/2006/relationships/hyperlink" Target="https://glaubensstimme.de/doku.php?id=autoren:l:lambs:lambs-jung_st_peter" TargetMode="External"/><Relationship Id="rId4" Type="http://schemas.openxmlformats.org/officeDocument/2006/relationships/image" Target="media/image1.jpg"/><Relationship Id="rId9" Type="http://schemas.openxmlformats.org/officeDocument/2006/relationships/hyperlink" Target="https://www.zeugen-christi.de/"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252;cher202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Bücher2022.dotx</Template>
  <TotalTime>0</TotalTime>
  <Pages>9</Pages>
  <Words>1885</Words>
  <Characters>11879</Characters>
  <Application>Microsoft Office Word</Application>
  <DocSecurity>0</DocSecurity>
  <Lines>98</Lines>
  <Paragraphs>27</Paragraphs>
  <ScaleCrop>false</ScaleCrop>
  <HeadingPairs>
    <vt:vector size="2" baseType="variant">
      <vt:variant>
        <vt:lpstr>Titel</vt:lpstr>
      </vt:variant>
      <vt:variant>
        <vt:i4>1</vt:i4>
      </vt:variant>
    </vt:vector>
  </HeadingPairs>
  <TitlesOfParts>
    <vt:vector size="1" baseType="lpstr">
      <vt:lpstr>Biographie, Schriften, Briefe</vt:lpstr>
    </vt:vector>
  </TitlesOfParts>
  <Company>Glaubensstimme.de</Company>
  <LinksUpToDate>false</LinksUpToDate>
  <CharactersWithSpaces>13737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Institutio</dc:title>
  <dc:subject/>
  <dc:creator>Hegendorf, Christoph</dc:creator>
  <cp:keywords/>
  <dc:description/>
  <cp:lastModifiedBy>webmaster@glaubensstimme.de</cp:lastModifiedBy>
  <cp:revision>3</cp:revision>
  <dcterms:created xsi:type="dcterms:W3CDTF">2021-10-10T08:22:00Z</dcterms:created>
  <dcterms:modified xsi:type="dcterms:W3CDTF">2021-10-10T13:54:00Z</dcterms:modified>
  <dc:language>de</dc:language>
</cp:coreProperties>
</file>